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ascii="Open Sans" w:hAnsi="Open Sans" w:eastAsia="Open Sans" w:cs="Open Sans"/>
          <w:color w:val="000000"/>
        </w:rPr>
      </w:pPr>
      <w:bookmarkStart w:id="0" w:name="_heading=h.gjdgxs" w:colFirst="0" w:colLast="0"/>
      <w:bookmarkEnd w:id="0"/>
      <w:r>
        <w:rPr>
          <w:rtl w:val="0"/>
        </w:rPr>
        <w:t xml:space="preserve">SECTION VI: </w:t>
      </w:r>
      <w:r>
        <w:rPr>
          <w:color w:val="000000"/>
          <w:rtl w:val="0"/>
        </w:rPr>
        <w:t>RETURNABLE SCHEDULES</w:t>
      </w:r>
    </w:p>
    <w:p>
      <w:pPr>
        <w:pStyle w:val="3"/>
        <w:spacing w:after="100"/>
        <w:ind w:right="-60"/>
      </w:pPr>
      <w:bookmarkStart w:id="1" w:name="_heading=h.30j0zll" w:colFirst="0" w:colLast="0"/>
      <w:bookmarkEnd w:id="1"/>
      <w:r>
        <w:rPr>
          <w:rtl w:val="0"/>
        </w:rPr>
        <w:t>Instructions for completing the returnable Schedules</w:t>
      </w:r>
    </w:p>
    <w:p>
      <w:pPr>
        <w:numPr>
          <w:ilvl w:val="0"/>
          <w:numId w:val="1"/>
        </w:numPr>
        <w:spacing w:after="200" w:line="276" w:lineRule="auto"/>
        <w:ind w:left="2520" w:right="-60" w:hanging="360"/>
        <w:rPr>
          <w:highlight w:val="white"/>
        </w:rPr>
      </w:pPr>
      <w:r>
        <w:rPr>
          <w:rtl w:val="0"/>
        </w:rPr>
        <w:t>Bidders are required to complete all the returnable Schedules listed in Schedule 0.13 [</w:t>
      </w:r>
      <w:r>
        <w:rPr>
          <w:i/>
          <w:rtl w:val="0"/>
        </w:rPr>
        <w:t>Bid Checklist</w:t>
      </w:r>
      <w:r>
        <w:rPr>
          <w:rtl w:val="0"/>
        </w:rPr>
        <w:t xml:space="preserve">], sign them and return them as part of their bid submission. The bidder shall fill in all forms in accordance with the instructions indicated. No alterations to its format shall be permitted and no substitutions shall be accepted. </w:t>
      </w:r>
    </w:p>
    <w:p>
      <w:pPr>
        <w:numPr>
          <w:ilvl w:val="0"/>
          <w:numId w:val="1"/>
        </w:numPr>
        <w:spacing w:after="100" w:line="276" w:lineRule="auto"/>
        <w:ind w:left="2520" w:right="-60" w:hanging="360"/>
        <w:rPr>
          <w:highlight w:val="white"/>
          <w:u w:val="none"/>
        </w:rPr>
      </w:pPr>
      <w:r>
        <w:rPr>
          <w:highlight w:val="white"/>
          <w:rtl w:val="0"/>
        </w:rPr>
        <w:t xml:space="preserve">Content to be completed in each returnable Schedule is highlighted in grey, either with or without additional instructions in brackets, as shown in the examples below </w:t>
      </w:r>
      <w:r>
        <w:rPr>
          <w:rtl w:val="0"/>
        </w:rPr>
        <w:t>and should be completed by fully replacing all the grey highlights with the relevant text. Additional instructions are also highlighted in grey and should be deleted prior to completion. The final version of these Schedules should not include any grey highlights.</w:t>
      </w:r>
      <w:r>
        <w:rPr>
          <w:rtl w:val="0"/>
        </w:rPr>
        <w:br w:type="textWrapping"/>
      </w:r>
      <w:r>
        <w:rPr>
          <w:rtl w:val="0"/>
        </w:rPr>
        <w:br w:type="textWrapping"/>
      </w:r>
      <w:r>
        <w:rPr>
          <w:rtl w:val="0"/>
        </w:rPr>
        <w:t>Without additional instructions (example before completion):</w:t>
      </w:r>
    </w:p>
    <w:p>
      <w:pPr>
        <w:spacing w:before="200" w:line="276" w:lineRule="auto"/>
        <w:ind w:left="2880" w:right="30" w:firstLine="0"/>
        <w:rPr>
          <w:shd w:val="clear" w:fill="CCCCCC"/>
        </w:rPr>
      </w:pPr>
      <w:r>
        <w:rPr>
          <w:b/>
          <w:rtl w:val="0"/>
        </w:rPr>
        <w:t xml:space="preserve">Amount in words: </w:t>
      </w:r>
      <w:r>
        <w:rPr>
          <w:shd w:val="clear" w:fill="CCCCCC"/>
          <w:rtl w:val="0"/>
        </w:rPr>
        <w:t>_______________________________________</w:t>
      </w:r>
      <w:r>
        <w:rPr>
          <w:shd w:val="clear" w:fill="CCCCCC"/>
          <w:rtl w:val="0"/>
        </w:rPr>
        <w:br w:type="textWrapping"/>
      </w:r>
      <w:r>
        <w:rPr>
          <w:b/>
          <w:rtl w:val="0"/>
        </w:rPr>
        <w:t xml:space="preserve">Amount in figures: </w:t>
      </w:r>
      <w:r>
        <w:rPr>
          <w:shd w:val="clear" w:fill="CCCCCC"/>
          <w:rtl w:val="0"/>
        </w:rPr>
        <w:t>______________________________________</w:t>
      </w:r>
    </w:p>
    <w:p>
      <w:pPr>
        <w:spacing w:before="200" w:line="276" w:lineRule="auto"/>
        <w:ind w:left="2520" w:right="30" w:firstLine="0"/>
      </w:pPr>
      <w:r>
        <w:rPr>
          <w:rtl w:val="0"/>
        </w:rPr>
        <w:t>Without additional instructions (example after completion):</w:t>
      </w:r>
    </w:p>
    <w:p>
      <w:pPr>
        <w:spacing w:before="200" w:line="276" w:lineRule="auto"/>
        <w:ind w:left="2880" w:right="30" w:firstLine="0"/>
      </w:pPr>
      <w:r>
        <w:rPr>
          <w:b/>
          <w:rtl w:val="0"/>
        </w:rPr>
        <w:t xml:space="preserve">Amount in words: </w:t>
      </w:r>
      <w:r>
        <w:rPr>
          <w:rtl w:val="0"/>
        </w:rPr>
        <w:t>Seven million five hundred twenty thousand</w:t>
      </w:r>
    </w:p>
    <w:p>
      <w:pPr>
        <w:spacing w:after="100" w:line="276" w:lineRule="auto"/>
        <w:ind w:left="2880" w:right="30" w:firstLine="0"/>
        <w:rPr>
          <w:b/>
        </w:rPr>
      </w:pPr>
      <w:r>
        <w:rPr>
          <w:b/>
          <w:rtl w:val="0"/>
        </w:rPr>
        <w:t xml:space="preserve">Amount in figures: </w:t>
      </w:r>
      <w:r>
        <w:rPr>
          <w:rtl w:val="0"/>
        </w:rPr>
        <w:t>7,520,000</w:t>
      </w:r>
    </w:p>
    <w:p>
      <w:pPr>
        <w:spacing w:before="200" w:after="100" w:line="276" w:lineRule="auto"/>
        <w:ind w:left="2520" w:right="30" w:firstLine="0"/>
      </w:pPr>
      <w:r>
        <w:rPr>
          <w:rtl w:val="0"/>
        </w:rPr>
        <w:t>With additional instructions in brackets (example before completion):</w:t>
      </w:r>
    </w:p>
    <w:p>
      <w:pPr>
        <w:spacing w:after="100" w:line="276" w:lineRule="auto"/>
        <w:ind w:left="2880" w:right="30" w:firstLine="0"/>
      </w:pPr>
      <w:r>
        <w:rPr>
          <w:rtl w:val="0"/>
        </w:rPr>
        <w:t xml:space="preserve">“... duly authorized by </w:t>
      </w:r>
      <w:r>
        <w:rPr>
          <w:shd w:val="clear" w:fill="CCCCCC"/>
          <w:rtl w:val="0"/>
        </w:rPr>
        <w:t>[insert name of bidder]</w:t>
      </w:r>
      <w:r>
        <w:rPr>
          <w:rtl w:val="0"/>
        </w:rPr>
        <w:t xml:space="preserve"> to sign this bid …”</w:t>
      </w:r>
    </w:p>
    <w:p>
      <w:pPr>
        <w:spacing w:before="200" w:after="100" w:line="276" w:lineRule="auto"/>
        <w:ind w:left="2520" w:right="30" w:firstLine="0"/>
      </w:pPr>
      <w:r>
        <w:rPr>
          <w:rtl w:val="0"/>
        </w:rPr>
        <w:t>With additional instructions in brackets (example after completion):</w:t>
      </w:r>
    </w:p>
    <w:p>
      <w:pPr>
        <w:spacing w:after="100" w:line="276" w:lineRule="auto"/>
        <w:ind w:left="2160" w:right="-60" w:firstLine="720"/>
      </w:pPr>
      <w:r>
        <w:rPr>
          <w:rtl w:val="0"/>
        </w:rPr>
        <w:t>“... duly authorized by ABC, Inc. to sign this bid …”</w:t>
      </w:r>
    </w:p>
    <w:p>
      <w:pPr>
        <w:spacing w:before="200" w:after="100" w:line="276" w:lineRule="auto"/>
        <w:ind w:left="2520" w:right="-60" w:firstLine="0"/>
      </w:pPr>
      <w:r>
        <w:rPr>
          <w:rtl w:val="0"/>
        </w:rPr>
        <w:t>With check box selections to be made (example before completion):</w:t>
      </w:r>
    </w:p>
    <w:p>
      <w:pPr>
        <w:spacing w:before="0" w:after="100" w:line="276" w:lineRule="auto"/>
        <w:ind w:left="2880" w:right="-60" w:firstLine="0"/>
      </w:pPr>
      <w:r>
        <w:rPr>
          <w:shd w:val="clear" w:fill="CCCCCC"/>
          <w:rtl w:val="0"/>
        </w:rPr>
        <w:t xml:space="preserve">[To select an option, put an </w:t>
      </w:r>
      <w:r>
        <w:rPr>
          <w:b/>
          <w:shd w:val="clear" w:fill="CCCCCC"/>
          <w:rtl w:val="0"/>
        </w:rPr>
        <w:t>X</w:t>
      </w:r>
      <w:r>
        <w:rPr>
          <w:shd w:val="clear" w:fill="CCCCCC"/>
          <w:rtl w:val="0"/>
        </w:rPr>
        <w:t xml:space="preserve"> over the relevant blank box]</w:t>
      </w:r>
      <w:r>
        <w:rPr>
          <w:rtl w:val="0"/>
        </w:rPr>
        <w:t xml:space="preserve"> </w:t>
      </w:r>
      <w:r>
        <w:rPr>
          <w:rtl w:val="0"/>
        </w:rPr>
        <w:br w:type="textWrapping"/>
      </w:r>
      <w:r>
        <w:rPr>
          <w:rtl w:val="0"/>
        </w:rPr>
        <w:t>Schedule 0.1 [</w:t>
      </w:r>
      <w:r>
        <w:rPr>
          <w:i/>
          <w:rtl w:val="0"/>
        </w:rPr>
        <w:t>Bid Submission Declaration</w:t>
      </w:r>
      <w:r>
        <w:rPr>
          <w:rtl w:val="0"/>
        </w:rPr>
        <w:t xml:space="preserve">] </w:t>
      </w:r>
      <w:r>
        <w:rPr>
          <w:rtl w:val="0"/>
        </w:rPr>
        <w:tab/>
      </w:r>
      <w:r>
        <w:rPr>
          <w:rtl w:val="0"/>
        </w:rPr>
        <w:tab/>
      </w:r>
      <w:r>
        <w:rPr>
          <w:rtl w:val="0"/>
        </w:rPr>
        <w:t>☐ YES ☐ NO ☐ N/A</w:t>
      </w:r>
      <w:r>
        <w:rPr>
          <w:rtl w:val="0"/>
        </w:rPr>
        <w:br w:type="textWrapping"/>
      </w:r>
      <w:r>
        <w:rPr>
          <w:rtl w:val="0"/>
        </w:rPr>
        <w:t>Schedule 0.2 [</w:t>
      </w:r>
      <w:r>
        <w:rPr>
          <w:i/>
          <w:rtl w:val="0"/>
        </w:rPr>
        <w:t>Bidder's Information</w:t>
      </w:r>
      <w:r>
        <w:rPr>
          <w:rtl w:val="0"/>
        </w:rPr>
        <w:t>]</w:t>
      </w:r>
      <w:r>
        <w:rPr>
          <w:rtl w:val="0"/>
        </w:rPr>
        <w:tab/>
      </w:r>
      <w:r>
        <w:rPr>
          <w:rtl w:val="0"/>
        </w:rPr>
        <w:tab/>
      </w:r>
      <w:r>
        <w:rPr>
          <w:rtl w:val="0"/>
        </w:rPr>
        <w:tab/>
      </w:r>
      <w:r>
        <w:rPr>
          <w:rtl w:val="0"/>
        </w:rPr>
        <w:t>☐ YES ☐ NO ☐ N/A</w:t>
      </w:r>
    </w:p>
    <w:p>
      <w:pPr>
        <w:spacing w:before="200" w:after="100" w:line="276" w:lineRule="auto"/>
        <w:ind w:left="2520" w:right="30" w:firstLine="0"/>
      </w:pPr>
      <w:r>
        <w:rPr>
          <w:rtl w:val="0"/>
        </w:rPr>
        <w:t>With check box selections to be made (example after completion):</w:t>
      </w:r>
    </w:p>
    <w:p>
      <w:pPr>
        <w:spacing w:after="100"/>
        <w:ind w:left="2880" w:right="-60" w:firstLine="0"/>
      </w:pPr>
      <w:r>
        <w:rPr>
          <w:rtl w:val="0"/>
        </w:rPr>
        <w:t>Schedule 0.1 [</w:t>
      </w:r>
      <w:r>
        <w:rPr>
          <w:i/>
          <w:rtl w:val="0"/>
        </w:rPr>
        <w:t>Bid Submission Declaration</w:t>
      </w:r>
      <w:r>
        <w:rPr>
          <w:rtl w:val="0"/>
        </w:rPr>
        <w:t xml:space="preserve">] </w:t>
      </w:r>
      <w:r>
        <w:rPr>
          <w:rtl w:val="0"/>
        </w:rPr>
        <w:tab/>
      </w:r>
      <w:r>
        <w:rPr>
          <w:rtl w:val="0"/>
        </w:rPr>
        <w:tab/>
      </w:r>
      <w:r>
        <w:rPr>
          <w:b/>
          <w:rtl w:val="0"/>
        </w:rPr>
        <w:t>X</w:t>
      </w:r>
      <w:r>
        <w:rPr>
          <w:rtl w:val="0"/>
        </w:rPr>
        <w:t xml:space="preserve"> YES ☐ NO ☐ N/A</w:t>
      </w:r>
      <w:r>
        <w:rPr>
          <w:rtl w:val="0"/>
        </w:rPr>
        <w:br w:type="textWrapping"/>
      </w:r>
      <w:r>
        <w:rPr>
          <w:rtl w:val="0"/>
        </w:rPr>
        <w:t>Schedule 0.2 [</w:t>
      </w:r>
      <w:r>
        <w:rPr>
          <w:i/>
          <w:rtl w:val="0"/>
        </w:rPr>
        <w:t>Bidder's Information</w:t>
      </w:r>
      <w:r>
        <w:rPr>
          <w:rtl w:val="0"/>
        </w:rPr>
        <w:t>]</w:t>
      </w:r>
      <w:r>
        <w:rPr>
          <w:rtl w:val="0"/>
        </w:rPr>
        <w:tab/>
      </w:r>
      <w:r>
        <w:rPr>
          <w:rtl w:val="0"/>
        </w:rPr>
        <w:tab/>
      </w:r>
      <w:r>
        <w:rPr>
          <w:rtl w:val="0"/>
        </w:rPr>
        <w:tab/>
      </w:r>
      <w:r>
        <w:rPr>
          <w:b/>
          <w:rtl w:val="0"/>
        </w:rPr>
        <w:t>X</w:t>
      </w:r>
      <w:r>
        <w:rPr>
          <w:rtl w:val="0"/>
        </w:rPr>
        <w:t xml:space="preserve"> YES ☐ NO ☐ N/A</w:t>
      </w:r>
    </w:p>
    <w:p>
      <w:pPr>
        <w:numPr>
          <w:ilvl w:val="0"/>
          <w:numId w:val="1"/>
        </w:numPr>
        <w:spacing w:line="276" w:lineRule="auto"/>
        <w:ind w:left="2520" w:right="0" w:hanging="360"/>
      </w:pPr>
      <w:r>
        <w:rPr>
          <w:rtl w:val="0"/>
        </w:rPr>
        <w:t>If after assessing this opportunity the bidder decides not to submit a bid, UNOPS asks that the bidder still returns Schedule 0.12 [</w:t>
      </w:r>
      <w:r>
        <w:rPr>
          <w:i/>
          <w:rtl w:val="0"/>
        </w:rPr>
        <w:t>Bidl/No Bid Confirmation</w:t>
      </w:r>
      <w:r>
        <w:rPr>
          <w:rtl w:val="0"/>
        </w:rPr>
        <w:t>] indicating the reasons for non-participation.</w:t>
      </w:r>
    </w:p>
    <w:p>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76" w:lineRule="auto"/>
        <w:ind w:left="720" w:right="0" w:firstLine="0"/>
        <w:jc w:val="left"/>
      </w:pPr>
      <w:r>
        <w:rPr>
          <w:rtl w:val="0"/>
        </w:rPr>
        <w:t xml:space="preserve"> </w:t>
      </w:r>
    </w:p>
    <w:p>
      <w:pPr>
        <w:spacing w:line="240" w:lineRule="auto"/>
        <w:ind w:left="0" w:right="0" w:firstLine="0"/>
      </w:pPr>
      <w:r>
        <w:br w:type="page"/>
      </w:r>
    </w:p>
    <w:p>
      <w:pPr>
        <w:pStyle w:val="3"/>
        <w:spacing w:before="0"/>
        <w:jc w:val="left"/>
      </w:pPr>
      <w:bookmarkStart w:id="2" w:name="_heading=h.1fob9te" w:colFirst="0" w:colLast="0"/>
      <w:bookmarkEnd w:id="2"/>
      <w:r>
        <w:rPr>
          <w:rtl w:val="0"/>
        </w:rPr>
        <w:t>SCHEDULE 0: ITB SCHEDULES</w:t>
      </w:r>
    </w:p>
    <w:p>
      <w:pPr>
        <w:pStyle w:val="4"/>
        <w:spacing w:after="0"/>
        <w:jc w:val="left"/>
      </w:pPr>
      <w:bookmarkStart w:id="3" w:name="_heading=h.3znysh7" w:colFirst="0" w:colLast="0"/>
      <w:bookmarkEnd w:id="3"/>
      <w:r>
        <w:rPr>
          <w:rtl w:val="0"/>
        </w:rPr>
        <w:t>0.1 Bid Submission Declaration</w:t>
      </w:r>
    </w:p>
    <w:p>
      <w:pPr>
        <w:spacing w:before="0" w:after="100"/>
        <w:jc w:val="both"/>
        <w:rPr>
          <w:b/>
          <w:shd w:val="clear" w:fill="CCCCCC"/>
        </w:rPr>
      </w:pPr>
      <w:r>
        <w:rPr>
          <w:b/>
          <w:rtl w:val="0"/>
        </w:rPr>
        <w:t>Submission date:</w:t>
      </w:r>
      <w:r>
        <w:rPr>
          <w:rtl w:val="0"/>
        </w:rPr>
        <w:tab/>
      </w:r>
      <w:r>
        <w:rPr>
          <w:shd w:val="clear" w:fill="CCCCCC"/>
          <w:rtl w:val="0"/>
        </w:rPr>
        <w:t>___/___/___</w:t>
      </w:r>
    </w:p>
    <w:p>
      <w:pPr>
        <w:spacing w:before="0" w:after="100"/>
        <w:ind w:left="2160" w:hanging="2160"/>
        <w:rPr>
          <w:shd w:val="clear" w:fill="CCCCCC"/>
        </w:rPr>
      </w:pPr>
      <w:r>
        <w:rPr>
          <w:b/>
          <w:rtl w:val="0"/>
        </w:rPr>
        <w:t>Subject:</w:t>
      </w:r>
      <w:r>
        <w:rPr>
          <w:rtl w:val="0"/>
        </w:rPr>
        <w:t xml:space="preserve"> </w:t>
      </w:r>
      <w:r>
        <w:rPr>
          <w:rtl w:val="0"/>
        </w:rPr>
        <w:tab/>
      </w:r>
      <w:r>
        <w:rPr>
          <w:rtl w:val="0"/>
        </w:rPr>
        <w:t xml:space="preserve">Bid for the construction of </w:t>
      </w:r>
      <w:r>
        <w:rPr>
          <w:shd w:val="clear" w:fill="CCCCCC"/>
          <w:rtl w:val="0"/>
        </w:rPr>
        <w:t>[insert brief information on the Works]</w:t>
      </w:r>
      <w:r>
        <w:rPr>
          <w:rtl w:val="0"/>
        </w:rPr>
        <w:t xml:space="preserve"> in </w:t>
      </w:r>
      <w:r>
        <w:rPr>
          <w:shd w:val="clear" w:fill="CCCCCC"/>
          <w:rtl w:val="0"/>
        </w:rPr>
        <w:t>[name of country/city]</w:t>
      </w:r>
      <w:r>
        <w:rPr>
          <w:rtl w:val="0"/>
        </w:rPr>
        <w:t xml:space="preserve">, ITB ref. No. </w:t>
      </w:r>
      <w:r>
        <w:rPr>
          <w:shd w:val="clear" w:fill="CCCCCC"/>
          <w:rtl w:val="0"/>
        </w:rPr>
        <w:t>[ITB/202#/#####]</w:t>
      </w:r>
      <w:r>
        <w:rPr>
          <w:rtl w:val="0"/>
        </w:rPr>
        <w:t xml:space="preserve">, dated </w:t>
      </w:r>
      <w:r>
        <w:rPr>
          <w:shd w:val="clear" w:fill="CCCCCC"/>
          <w:rtl w:val="0"/>
        </w:rPr>
        <w:t>[insert date]</w:t>
      </w:r>
    </w:p>
    <w:p>
      <w:pPr>
        <w:spacing w:before="0" w:after="100"/>
        <w:rPr>
          <w:b/>
        </w:rPr>
      </w:pPr>
      <w:r>
        <w:rPr>
          <w:rtl w:val="0"/>
        </w:rPr>
        <w:t xml:space="preserve">We, the undersigned, declare that: </w:t>
      </w:r>
    </w:p>
    <w:p>
      <w:pPr>
        <w:numPr>
          <w:ilvl w:val="1"/>
          <w:numId w:val="2"/>
        </w:numPr>
        <w:spacing w:before="0" w:after="120" w:line="276" w:lineRule="auto"/>
        <w:ind w:left="540" w:hanging="270"/>
      </w:pPr>
      <w:r>
        <w:rPr>
          <w:rtl w:val="0"/>
        </w:rPr>
        <w:t xml:space="preserve">We have examined and have no reservations regarding the bid documents, including amendments No.: </w:t>
      </w:r>
      <w:r>
        <w:rPr>
          <w:shd w:val="clear" w:fill="CCCCCC"/>
          <w:rtl w:val="0"/>
        </w:rPr>
        <w:t>[Insert the number and issuing date of each amendment]</w:t>
      </w:r>
      <w:r>
        <w:rPr>
          <w:rtl w:val="0"/>
        </w:rPr>
        <w:t xml:space="preserve">; </w:t>
      </w:r>
    </w:p>
    <w:p>
      <w:pPr>
        <w:numPr>
          <w:ilvl w:val="1"/>
          <w:numId w:val="2"/>
        </w:numPr>
        <w:spacing w:before="0" w:after="120" w:line="276" w:lineRule="auto"/>
        <w:ind w:left="540" w:hanging="270"/>
        <w:rPr>
          <w:rFonts w:ascii="Open Sans" w:hAnsi="Open Sans" w:eastAsia="Open Sans" w:cs="Open Sans"/>
        </w:rPr>
      </w:pPr>
      <w:r>
        <w:rPr>
          <w:rtl w:val="0"/>
        </w:rPr>
        <w:t>We bid to execute the Works in conformity with the bid documents, including the Conditions of Contract and in accordance with</w:t>
      </w:r>
      <w:r>
        <w:rPr>
          <w:b/>
          <w:rtl w:val="0"/>
        </w:rPr>
        <w:t xml:space="preserve"> </w:t>
      </w:r>
      <w:r>
        <w:rPr>
          <w:rtl w:val="0"/>
        </w:rPr>
        <w:t>Section IV: Schedule of Details;</w:t>
      </w:r>
    </w:p>
    <w:p>
      <w:pPr>
        <w:numPr>
          <w:ilvl w:val="1"/>
          <w:numId w:val="2"/>
        </w:numPr>
        <w:spacing w:before="0" w:after="120" w:line="276" w:lineRule="auto"/>
        <w:ind w:left="540" w:hanging="270"/>
        <w:rPr>
          <w:rFonts w:ascii="Open Sans" w:hAnsi="Open Sans" w:eastAsia="Open Sans" w:cs="Open Sans"/>
        </w:rPr>
      </w:pPr>
      <w:r>
        <w:rPr>
          <w:rtl w:val="0"/>
        </w:rPr>
        <w:t xml:space="preserve">Our bid shall be valid for the period of </w:t>
      </w:r>
      <w:r>
        <w:rPr>
          <w:shd w:val="clear" w:fill="CCCCCC"/>
          <w:rtl w:val="0"/>
        </w:rPr>
        <w:t>[insert number of days – not less than the bid validity period specified in the Particulars]</w:t>
      </w:r>
      <w:r>
        <w:rPr>
          <w:rtl w:val="0"/>
        </w:rPr>
        <w:t xml:space="preserve"> days from the date fixed for the deadline for bid submission as set out in the Particulars, and it shall remain binding upon us and may be accepted at any time before the expiration of that period;</w:t>
      </w:r>
    </w:p>
    <w:p>
      <w:pPr>
        <w:numPr>
          <w:ilvl w:val="1"/>
          <w:numId w:val="2"/>
        </w:numPr>
        <w:spacing w:before="0" w:after="120" w:line="276" w:lineRule="auto"/>
        <w:ind w:left="540" w:hanging="270"/>
        <w:rPr>
          <w:rFonts w:ascii="Open Sans" w:hAnsi="Open Sans" w:eastAsia="Open Sans" w:cs="Open Sans"/>
        </w:rPr>
      </w:pPr>
      <w:r>
        <w:rPr>
          <w:rtl w:val="0"/>
        </w:rPr>
        <w:t>If our bid is accepted, and if so requested in the Particulars, we commit to obtaining a Performance Security, in accordance with Section IV: Schedule of Details, Schedule 1.1 [</w:t>
      </w:r>
      <w:r>
        <w:rPr>
          <w:i/>
          <w:rtl w:val="0"/>
        </w:rPr>
        <w:t>Details Provided by the Employer</w:t>
      </w:r>
      <w:r>
        <w:rPr>
          <w:rtl w:val="0"/>
        </w:rPr>
        <w:t>] and the General Conditions of Contract;</w:t>
      </w:r>
    </w:p>
    <w:p>
      <w:pPr>
        <w:numPr>
          <w:ilvl w:val="1"/>
          <w:numId w:val="2"/>
        </w:numPr>
        <w:spacing w:before="0" w:after="120" w:line="276" w:lineRule="auto"/>
        <w:ind w:left="540" w:hanging="270"/>
      </w:pPr>
      <w:r>
        <w:rPr>
          <w:rtl w:val="0"/>
        </w:rPr>
        <w:t>We have no conflict of interest in any activity that would put it, if selected for this assignment, in a conflict of interest with UNOPS;</w:t>
      </w:r>
    </w:p>
    <w:p>
      <w:pPr>
        <w:numPr>
          <w:ilvl w:val="1"/>
          <w:numId w:val="2"/>
        </w:numPr>
        <w:spacing w:before="0" w:after="120" w:line="276" w:lineRule="auto"/>
        <w:ind w:left="540" w:hanging="270"/>
      </w:pPr>
      <w:r>
        <w:rPr>
          <w:rtl w:val="0"/>
        </w:rPr>
        <w:t>We have not declared bankruptcy, are not involved in bankruptcy or receivership proceedings, and there is no judgment or pending legal action against us that could impair our operations in the foreseeable future;</w:t>
      </w:r>
    </w:p>
    <w:p>
      <w:pPr>
        <w:numPr>
          <w:ilvl w:val="1"/>
          <w:numId w:val="2"/>
        </w:numPr>
        <w:spacing w:before="0" w:after="120" w:line="276" w:lineRule="auto"/>
        <w:ind w:left="540" w:hanging="270"/>
      </w:pPr>
      <w:r>
        <w:rPr>
          <w:rtl w:val="0"/>
        </w:rPr>
        <w:t>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pPr>
        <w:numPr>
          <w:ilvl w:val="1"/>
          <w:numId w:val="2"/>
        </w:numPr>
        <w:spacing w:before="0" w:after="120" w:line="276" w:lineRule="auto"/>
        <w:ind w:left="540" w:hanging="270"/>
      </w:pPr>
      <w:r>
        <w:rPr>
          <w:rtl w:val="0"/>
        </w:rPr>
        <w:t>We embrace the principles of the United Nations Supplier Code of Conduct and adhere to the principles of the United Nations Global Compact;</w:t>
      </w:r>
    </w:p>
    <w:p>
      <w:pPr>
        <w:numPr>
          <w:ilvl w:val="1"/>
          <w:numId w:val="2"/>
        </w:numPr>
        <w:spacing w:before="0" w:after="120" w:line="276" w:lineRule="auto"/>
        <w:ind w:left="540" w:hanging="270"/>
        <w:rPr>
          <w:rFonts w:ascii="Open Sans" w:hAnsi="Open Sans" w:eastAsia="Open Sans" w:cs="Open Sans"/>
        </w:rPr>
      </w:pPr>
      <w:r>
        <w:rPr>
          <w:rtl w:val="0"/>
        </w:rPr>
        <w:t>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Pr>
          <w:i/>
          <w:rtl w:val="0"/>
        </w:rPr>
        <w:t>Bidder Eligibility</w:t>
      </w:r>
      <w:r>
        <w:rPr>
          <w:rtl w:val="0"/>
        </w:rPr>
        <w:t>];</w:t>
      </w:r>
    </w:p>
    <w:p>
      <w:pPr>
        <w:numPr>
          <w:ilvl w:val="1"/>
          <w:numId w:val="2"/>
        </w:numPr>
        <w:spacing w:before="0" w:after="120" w:line="276" w:lineRule="auto"/>
        <w:ind w:left="540" w:hanging="270"/>
      </w:pPr>
      <w:r>
        <w:rPr>
          <w:rtl w:val="0"/>
        </w:rPr>
        <w:t xml:space="preserve">We have not offered and will not offer fees, gifts and/or favours of any kind in exchange for this ITB and will not engage in any such activity during the performance of any Contract awarded; </w:t>
      </w:r>
    </w:p>
    <w:p>
      <w:pPr>
        <w:numPr>
          <w:ilvl w:val="1"/>
          <w:numId w:val="2"/>
        </w:numPr>
        <w:spacing w:before="0" w:after="120" w:line="276" w:lineRule="auto"/>
        <w:ind w:left="540" w:hanging="270"/>
      </w:pPr>
      <w:r>
        <w:rPr>
          <w:rtl w:val="0"/>
        </w:rPr>
        <w:t>We understand that UNOPS is not bound to accept the lowest priced evaluated bid or any other bid that UNOPS may receive.</w:t>
      </w:r>
    </w:p>
    <w:p>
      <w:pPr>
        <w:spacing w:before="120" w:after="0"/>
      </w:pPr>
      <w:r>
        <w:rPr>
          <w:rtl w:val="0"/>
        </w:rPr>
        <w:t xml:space="preserve">I, the undersigned, certify that I am duly authorized by </w:t>
      </w:r>
      <w:r>
        <w:rPr>
          <w:shd w:val="clear" w:fill="CCCCCC"/>
          <w:rtl w:val="0"/>
        </w:rPr>
        <w:t>[insert name of bidder]</w:t>
      </w:r>
      <w:r>
        <w:rPr>
          <w:rtl w:val="0"/>
        </w:rPr>
        <w:t xml:space="preserve"> to sign this bid and bind </w:t>
      </w:r>
      <w:r>
        <w:rPr>
          <w:shd w:val="clear" w:fill="CCCCCC"/>
          <w:rtl w:val="0"/>
        </w:rPr>
        <w:t>[insert name of bidder]</w:t>
      </w:r>
      <w:r>
        <w:rPr>
          <w:rtl w:val="0"/>
        </w:rPr>
        <w:t xml:space="preserve"> should UNOPS accept this bid: </w:t>
      </w:r>
    </w:p>
    <w:p>
      <w:pPr>
        <w:rPr>
          <w:u w:val="single"/>
        </w:rPr>
      </w:pPr>
    </w:p>
    <w:tbl>
      <w:tblPr>
        <w:tblStyle w:val="13"/>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4" w:name="_heading=h.2et92p0" w:colFirst="0" w:colLast="0"/>
            <w:bookmarkEnd w:id="4"/>
            <w:r>
              <w:rPr>
                <w:rFonts w:ascii="Arial" w:hAnsi="Arial" w:eastAsia="Arial" w:cs="Arial"/>
                <w:sz w:val="18"/>
                <w:szCs w:val="18"/>
                <w:rtl w:val="0"/>
              </w:rPr>
              <w:t>Signature:</w:t>
            </w:r>
          </w:p>
        </w:tc>
      </w:tr>
    </w:tbl>
    <w:p>
      <w:pPr>
        <w:keepNext/>
        <w:spacing w:before="200" w:after="0"/>
        <w:jc w:val="left"/>
        <w:rPr>
          <w:rFonts w:ascii="Open Sans" w:hAnsi="Open Sans" w:eastAsia="Open Sans" w:cs="Open Sans"/>
          <w:b/>
          <w:color w:val="0092D1"/>
        </w:rPr>
      </w:pPr>
      <w:r>
        <w:rPr>
          <w:shd w:val="clear" w:fill="CCCCCC"/>
          <w:rtl w:val="0"/>
        </w:rPr>
        <w:t>[Stamp this form with official stamp of the bidder]</w:t>
      </w:r>
      <w:r>
        <w:br w:type="page"/>
      </w:r>
    </w:p>
    <w:p>
      <w:pPr>
        <w:pStyle w:val="4"/>
      </w:pPr>
      <w:bookmarkStart w:id="5" w:name="_heading=h.tyjcwt" w:colFirst="0" w:colLast="0"/>
      <w:bookmarkEnd w:id="5"/>
      <w:r>
        <w:rPr>
          <w:rtl w:val="0"/>
        </w:rPr>
        <w:t>0.2 Bidder's Information</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shd w:val="clear" w:fill="CCCCCC"/>
        </w:rPr>
      </w:pPr>
      <w:r>
        <w:rPr>
          <w:b/>
          <w:rtl w:val="0"/>
        </w:rPr>
        <w:t xml:space="preserve">Submission date: </w:t>
      </w:r>
      <w:r>
        <w:rPr>
          <w:rtl w:val="0"/>
        </w:rPr>
        <w:tab/>
      </w:r>
      <w:r>
        <w:rPr>
          <w:shd w:val="clear" w:fill="CCCCCC"/>
          <w:rtl w:val="0"/>
        </w:rPr>
        <w:t>___/___/___</w:t>
      </w:r>
    </w:p>
    <w:p>
      <w:pPr>
        <w:spacing w:after="200"/>
        <w:rPr>
          <w:shd w:val="clear" w:fill="CCCCCC"/>
        </w:rPr>
      </w:pPr>
      <w:r>
        <w:rPr>
          <w:shd w:val="clear" w:fill="CCCCCC"/>
          <w:rtl w:val="0"/>
        </w:rPr>
        <w:t xml:space="preserve">[To select an option, put an </w:t>
      </w:r>
      <w:r>
        <w:rPr>
          <w:b/>
          <w:shd w:val="clear" w:fill="CCCCCC"/>
          <w:rtl w:val="0"/>
        </w:rPr>
        <w:t>X</w:t>
      </w:r>
      <w:r>
        <w:rPr>
          <w:shd w:val="clear" w:fill="CCCCCC"/>
          <w:rtl w:val="0"/>
        </w:rPr>
        <w:t xml:space="preserve"> over the relevant blank box]</w:t>
      </w:r>
    </w:p>
    <w:p>
      <w:pPr>
        <w:keepNext w:val="0"/>
        <w:keepLines w:val="0"/>
        <w:pageBreakBefore w:val="0"/>
        <w:widowControl/>
        <w:numPr>
          <w:ilvl w:val="0"/>
          <w:numId w:val="3"/>
        </w:numPr>
        <w:pBdr>
          <w:top w:val="none" w:color="000000" w:sz="0" w:space="0"/>
          <w:left w:val="none" w:color="000000" w:sz="0" w:space="0"/>
          <w:bottom w:val="none" w:color="000000" w:sz="0" w:space="0"/>
          <w:right w:val="none" w:color="000000" w:sz="0" w:space="0"/>
          <w:between w:val="none" w:color="000000" w:sz="0" w:space="0"/>
        </w:pBdr>
        <w:shd w:val="clear" w:fill="auto"/>
        <w:spacing w:before="0" w:after="100" w:line="276" w:lineRule="auto"/>
        <w:ind w:left="360" w:right="-28" w:hanging="360"/>
        <w:jc w:val="left"/>
        <w:rPr>
          <w:b/>
        </w:rPr>
      </w:pPr>
      <w:r>
        <w:rPr>
          <w:b/>
          <w:rtl w:val="0"/>
        </w:rPr>
        <w:t>Background of bidder:</w:t>
      </w:r>
    </w:p>
    <w:tbl>
      <w:tblPr>
        <w:tblStyle w:val="14"/>
        <w:tblW w:w="900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170"/>
        <w:gridCol w:w="48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4" w:hRule="atLeast"/>
        </w:trPr>
        <w:tc>
          <w:tcPr>
            <w:tcBorders>
              <w:top w:val="single" w:color="000000" w:sz="18"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before="0" w:after="0" w:line="264" w:lineRule="auto"/>
              <w:ind w:left="90" w:firstLine="0"/>
              <w:rPr>
                <w:rFonts w:ascii="Calibri" w:hAnsi="Calibri" w:eastAsia="Calibri" w:cs="Calibri"/>
                <w:b/>
              </w:rPr>
            </w:pPr>
            <w:r>
              <w:rPr>
                <w:rFonts w:ascii="Calibri" w:hAnsi="Calibri" w:eastAsia="Calibri" w:cs="Calibri"/>
                <w:b/>
                <w:rtl w:val="0"/>
              </w:rPr>
              <w:t>Full legal name of bidder</w:t>
            </w:r>
          </w:p>
        </w:tc>
        <w:tc>
          <w:tcPr>
            <w:tcBorders>
              <w:top w:val="single" w:color="000000" w:sz="18"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52"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before="0" w:after="0" w:line="264" w:lineRule="auto"/>
              <w:ind w:left="90" w:firstLine="0"/>
              <w:rPr>
                <w:rFonts w:ascii="Calibri" w:hAnsi="Calibri" w:eastAsia="Calibri" w:cs="Calibri"/>
                <w:b/>
              </w:rPr>
            </w:pPr>
            <w:r>
              <w:rPr>
                <w:rFonts w:ascii="Calibri" w:hAnsi="Calibri" w:eastAsia="Calibri" w:cs="Calibri"/>
                <w:b/>
                <w:rtl w:val="0"/>
              </w:rPr>
              <w:t>Year the entity was established</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4"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before="0" w:after="0" w:line="264" w:lineRule="auto"/>
              <w:ind w:left="90" w:firstLine="0"/>
              <w:rPr>
                <w:rFonts w:ascii="Calibri" w:hAnsi="Calibri" w:eastAsia="Calibri" w:cs="Calibri"/>
                <w:b/>
              </w:rPr>
            </w:pPr>
            <w:r>
              <w:rPr>
                <w:rFonts w:ascii="Calibri" w:hAnsi="Calibri" w:eastAsia="Calibri" w:cs="Calibri"/>
                <w:b/>
                <w:rtl w:val="0"/>
              </w:rPr>
              <w:t>Address of registered office</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4"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before="0" w:after="0" w:line="264" w:lineRule="auto"/>
              <w:ind w:left="90" w:firstLine="0"/>
              <w:rPr>
                <w:rFonts w:ascii="Calibri" w:hAnsi="Calibri" w:eastAsia="Calibri" w:cs="Calibri"/>
                <w:b/>
              </w:rPr>
            </w:pPr>
            <w:r>
              <w:rPr>
                <w:rFonts w:ascii="Calibri" w:hAnsi="Calibri" w:eastAsia="Calibri" w:cs="Calibri"/>
                <w:b/>
                <w:rtl w:val="0"/>
              </w:rPr>
              <w:t>Name of bidder representative</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15"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before="0" w:after="0" w:line="264" w:lineRule="auto"/>
              <w:ind w:left="90" w:firstLine="0"/>
              <w:rPr>
                <w:rFonts w:ascii="Calibri" w:hAnsi="Calibri" w:eastAsia="Calibri" w:cs="Calibri"/>
                <w:b/>
              </w:rPr>
            </w:pPr>
            <w:r>
              <w:rPr>
                <w:rFonts w:ascii="Calibri" w:hAnsi="Calibri" w:eastAsia="Calibri" w:cs="Calibri"/>
                <w:b/>
                <w:rtl w:val="0"/>
              </w:rPr>
              <w:t>Has the entity ever filed or petitioned for bankruptcy?</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keepNext w:val="0"/>
              <w:keepLines w:val="0"/>
              <w:widowControl/>
              <w:numPr>
                <w:ilvl w:val="0"/>
                <w:numId w:val="4"/>
              </w:numPr>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76" w:lineRule="auto"/>
              <w:ind w:left="450" w:right="-75" w:hanging="315"/>
              <w:jc w:val="left"/>
              <w:rPr>
                <w:rFonts w:ascii="Arial" w:hAnsi="Arial" w:eastAsia="Arial" w:cs="Arial"/>
              </w:rPr>
            </w:pPr>
            <w:r>
              <w:rPr>
                <w:rFonts w:ascii="Calibri" w:hAnsi="Calibri" w:eastAsia="Calibri" w:cs="Calibri"/>
                <w:rtl w:val="0"/>
              </w:rPr>
              <w:t>If “Yes”, please explain in detail the reasons why, filing date and current status.</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spacing w:after="0" w:line="264" w:lineRule="auto"/>
              <w:ind w:left="90" w:right="0" w:firstLine="0"/>
              <w:rPr>
                <w:rFonts w:ascii="Calibri" w:hAnsi="Calibri" w:eastAsia="Calibri" w:cs="Calibri"/>
              </w:rPr>
            </w:pPr>
            <w:r>
              <w:rPr>
                <w:rFonts w:ascii="Calibri" w:hAnsi="Calibri" w:eastAsia="Calibri" w:cs="Calibri"/>
                <w:b/>
                <w:rtl w:val="0"/>
              </w:rPr>
              <w:t xml:space="preserve">Does the entity have an actual or potential conflict of interest in this procurement process? </w:t>
            </w:r>
            <w:r>
              <w:rPr>
                <w:rFonts w:ascii="Calibri" w:hAnsi="Calibri" w:eastAsia="Calibri" w:cs="Calibri"/>
                <w:rtl w:val="0"/>
              </w:rPr>
              <w:t xml:space="preserve">(Refer to </w:t>
            </w:r>
            <w:r>
              <w:rPr>
                <w:rFonts w:ascii="Calibri" w:hAnsi="Calibri" w:eastAsia="Calibri" w:cs="Calibri"/>
                <w:b/>
                <w:rtl w:val="0"/>
              </w:rPr>
              <w:t>Section I: Instructions to Bidders</w:t>
            </w:r>
            <w:r>
              <w:rPr>
                <w:rFonts w:ascii="Calibri" w:hAnsi="Calibri" w:eastAsia="Calibri" w:cs="Calibri"/>
                <w:rtl w:val="0"/>
              </w:rPr>
              <w:t>, Article 4 [</w:t>
            </w:r>
            <w:r>
              <w:rPr>
                <w:rFonts w:ascii="Calibri" w:hAnsi="Calibri" w:eastAsia="Calibri" w:cs="Calibri"/>
                <w:i/>
                <w:rtl w:val="0"/>
              </w:rPr>
              <w:t>Bidder Eligibility</w:t>
            </w:r>
            <w:r>
              <w:rPr>
                <w:rFonts w:ascii="Calibri" w:hAnsi="Calibri" w:eastAsia="Calibri" w:cs="Calibri"/>
                <w:rtl w:val="0"/>
              </w:rPr>
              <w:t>] for details on conflict of interest.)</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shd w:val="clear" w:fill="CCCCCC"/>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615" w:hRule="atLeast"/>
        </w:trPr>
        <w:tc>
          <w:tcPr>
            <w:tcBorders>
              <w:top w:val="dashed" w:color="000000" w:sz="4" w:space="0"/>
              <w:left w:val="nil"/>
              <w:bottom w:val="single" w:color="000000" w:sz="18" w:space="0"/>
              <w:right w:val="dashed" w:color="000000" w:sz="4" w:space="0"/>
            </w:tcBorders>
            <w:shd w:val="clear" w:color="auto" w:fill="F3F3F3"/>
            <w:tcMar>
              <w:top w:w="57" w:type="dxa"/>
              <w:left w:w="57" w:type="dxa"/>
              <w:bottom w:w="57" w:type="dxa"/>
              <w:right w:w="57" w:type="dxa"/>
            </w:tcMar>
            <w:vAlign w:val="center"/>
          </w:tcPr>
          <w:p>
            <w:pPr>
              <w:keepNext w:val="0"/>
              <w:keepLines w:val="0"/>
              <w:widowControl/>
              <w:numPr>
                <w:ilvl w:val="0"/>
                <w:numId w:val="4"/>
              </w:numPr>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76" w:lineRule="auto"/>
              <w:ind w:left="450" w:right="-75" w:hanging="315"/>
              <w:jc w:val="left"/>
              <w:rPr>
                <w:rFonts w:ascii="Arial" w:hAnsi="Arial" w:eastAsia="Arial" w:cs="Arial"/>
              </w:rPr>
            </w:pPr>
            <w:r>
              <w:rPr>
                <w:rFonts w:ascii="Calibri" w:hAnsi="Calibri" w:eastAsia="Calibri" w:cs="Calibri"/>
                <w:rtl w:val="0"/>
              </w:rPr>
              <w:t>If “Yes”, please provide details on the entity’s actual or potential conflict of interest.</w:t>
            </w:r>
          </w:p>
        </w:tc>
        <w:tc>
          <w:tcPr>
            <w:tcBorders>
              <w:top w:val="dashed" w:color="000000" w:sz="4" w:space="0"/>
              <w:left w:val="dashed" w:color="000000" w:sz="4" w:space="0"/>
              <w:bottom w:val="single" w:color="000000" w:sz="18" w:space="0"/>
              <w:right w:val="nil"/>
            </w:tcBorders>
            <w:tcMar>
              <w:top w:w="0" w:type="dxa"/>
              <w:left w:w="115" w:type="dxa"/>
              <w:bottom w:w="0" w:type="dxa"/>
              <w:right w:w="115" w:type="dxa"/>
            </w:tcMar>
            <w:vAlign w:val="center"/>
          </w:tcPr>
          <w:p>
            <w:pPr>
              <w:spacing w:after="0" w:line="264" w:lineRule="auto"/>
              <w:ind w:right="0"/>
              <w:rPr>
                <w:rFonts w:ascii="Calibri" w:hAnsi="Calibri" w:eastAsia="Calibri" w:cs="Calibri"/>
                <w:highlight w:val="cyan"/>
              </w:rPr>
            </w:pPr>
          </w:p>
        </w:tc>
      </w:tr>
    </w:tbl>
    <w:p>
      <w:pPr>
        <w:spacing w:before="0" w:after="0"/>
        <w:ind w:left="567" w:firstLine="0"/>
        <w:rPr>
          <w:b/>
        </w:rPr>
      </w:pPr>
    </w:p>
    <w:p>
      <w:pPr>
        <w:numPr>
          <w:ilvl w:val="0"/>
          <w:numId w:val="3"/>
        </w:numPr>
        <w:spacing w:before="0" w:after="100"/>
        <w:ind w:left="360" w:hanging="360"/>
        <w:rPr>
          <w:b/>
        </w:rPr>
      </w:pPr>
      <w:r>
        <w:rPr>
          <w:b/>
          <w:rtl w:val="0"/>
        </w:rPr>
        <w:t>UNGM Registration and UNOPS vendors</w:t>
      </w:r>
    </w:p>
    <w:p>
      <w:pPr>
        <w:spacing w:before="0" w:after="200"/>
        <w:ind w:right="-30"/>
      </w:pPr>
      <w:r>
        <w:rPr>
          <w:rtl w:val="0"/>
        </w:rPr>
        <w:t xml:space="preserve">As part of the bid, it is desired that the bidder fills out the registration on the </w:t>
      </w:r>
      <w:r>
        <w:fldChar w:fldCharType="begin"/>
      </w:r>
      <w:r>
        <w:instrText xml:space="preserve"> HYPERLINK "https://www.ungm.org/Account/Registration" \h </w:instrText>
      </w:r>
      <w:r>
        <w:fldChar w:fldCharType="separate"/>
      </w:r>
      <w:r>
        <w:rPr>
          <w:color w:val="0092D1"/>
          <w:u w:val="single"/>
          <w:rtl w:val="0"/>
        </w:rPr>
        <w:t>United Nations Global Marketplace (UNGM) registration website</w:t>
      </w:r>
      <w:r>
        <w:rPr>
          <w:color w:val="0092D1"/>
          <w:u w:val="single"/>
          <w:rtl w:val="0"/>
        </w:rPr>
        <w:fldChar w:fldCharType="end"/>
      </w:r>
      <w:r>
        <w:rPr>
          <w:rtl w:val="0"/>
        </w:rPr>
        <w:t>.</w:t>
      </w:r>
    </w:p>
    <w:p>
      <w:pPr>
        <w:spacing w:before="0" w:after="0"/>
        <w:ind w:right="-30"/>
      </w:pPr>
      <w:r>
        <w:rPr>
          <w:rtl w:val="0"/>
        </w:rPr>
        <w:t>If the bidder is already registered with UNGM, please provide the UNGM registration number in the table below. Please also ensure that the entity’s information on UNGM is current.</w:t>
      </w:r>
    </w:p>
    <w:p>
      <w:pPr>
        <w:tabs>
          <w:tab w:val="center" w:pos="4320"/>
          <w:tab w:val="right" w:pos="8640"/>
        </w:tabs>
        <w:spacing w:before="200" w:after="0"/>
        <w:ind w:right="-30"/>
      </w:pPr>
      <w:r>
        <w:rPr>
          <w:rtl w:val="0"/>
        </w:rPr>
        <w:t>The bidder may still submit a bid even if not registered with the UNGM. However, if the bidder is selected for the Contract award, the bidder must register on UNGM before signing the Contract.</w:t>
      </w:r>
    </w:p>
    <w:p>
      <w:pPr>
        <w:tabs>
          <w:tab w:val="center" w:pos="4320"/>
          <w:tab w:val="right" w:pos="8640"/>
        </w:tabs>
        <w:spacing w:before="0" w:after="0"/>
      </w:pPr>
    </w:p>
    <w:tbl>
      <w:tblPr>
        <w:tblStyle w:val="15"/>
        <w:tblW w:w="918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155"/>
        <w:gridCol w:w="5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0" w:hRule="atLeast"/>
        </w:trPr>
        <w:tc>
          <w:tcPr>
            <w:tcBorders>
              <w:top w:val="single" w:color="000000" w:sz="18" w:space="0"/>
              <w:left w:val="nil"/>
              <w:bottom w:val="dashed" w:color="000000" w:sz="4" w:space="0"/>
              <w:right w:val="dashed" w:color="000000" w:sz="4" w:space="0"/>
            </w:tcBorders>
            <w:shd w:val="clear" w:color="auto" w:fill="F3F3F3"/>
            <w:tcMar>
              <w:top w:w="0" w:type="dxa"/>
              <w:left w:w="115" w:type="dxa"/>
              <w:bottom w:w="0" w:type="dxa"/>
              <w:right w:w="115" w:type="dxa"/>
            </w:tcMar>
            <w:vAlign w:val="center"/>
          </w:tcPr>
          <w:p>
            <w:pPr>
              <w:spacing w:before="0" w:after="0" w:line="264" w:lineRule="auto"/>
              <w:rPr>
                <w:rFonts w:ascii="Calibri" w:hAnsi="Calibri" w:eastAsia="Calibri" w:cs="Calibri"/>
                <w:b/>
              </w:rPr>
            </w:pPr>
            <w:r>
              <w:rPr>
                <w:rFonts w:ascii="Calibri" w:hAnsi="Calibri" w:eastAsia="Calibri" w:cs="Calibri"/>
                <w:b/>
                <w:rtl w:val="0"/>
              </w:rPr>
              <w:t xml:space="preserve">Are you a UNGM registered vendor? </w:t>
            </w:r>
          </w:p>
        </w:tc>
        <w:tc>
          <w:tcPr>
            <w:tcBorders>
              <w:top w:val="single" w:color="000000" w:sz="18"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40" w:lineRule="auto"/>
              <w:ind w:right="-20"/>
              <w:rPr>
                <w:rFonts w:ascii="Calibri" w:hAnsi="Calibri" w:eastAsia="Calibri" w:cs="Calibri"/>
                <w:shd w:val="clear" w:fill="CCCCCC"/>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0" w:hRule="atLeast"/>
        </w:trPr>
        <w:tc>
          <w:tcPr>
            <w:tcBorders>
              <w:top w:val="dashed" w:color="000000" w:sz="4" w:space="0"/>
              <w:left w:val="nil"/>
              <w:bottom w:val="dashed" w:color="000000" w:sz="4" w:space="0"/>
              <w:right w:val="dashed" w:color="000000" w:sz="4" w:space="0"/>
            </w:tcBorders>
            <w:shd w:val="clear" w:color="auto" w:fill="F3F3F3"/>
            <w:tcMar>
              <w:top w:w="57" w:type="dxa"/>
              <w:left w:w="57" w:type="dxa"/>
              <w:bottom w:w="57" w:type="dxa"/>
              <w:right w:w="57" w:type="dxa"/>
            </w:tcMar>
            <w:vAlign w:val="center"/>
          </w:tcPr>
          <w:p>
            <w:pPr>
              <w:keepNext w:val="0"/>
              <w:keepLines w:val="0"/>
              <w:widowControl/>
              <w:numPr>
                <w:ilvl w:val="0"/>
                <w:numId w:val="4"/>
              </w:numPr>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76" w:lineRule="auto"/>
              <w:ind w:left="450" w:right="-28" w:hanging="315"/>
              <w:jc w:val="left"/>
              <w:rPr>
                <w:rFonts w:ascii="Arial" w:hAnsi="Arial" w:eastAsia="Arial" w:cs="Arial"/>
              </w:rPr>
            </w:pPr>
            <w:r>
              <w:rPr>
                <w:rFonts w:ascii="Calibri" w:hAnsi="Calibri" w:eastAsia="Calibri" w:cs="Calibri"/>
                <w:rtl w:val="0"/>
              </w:rPr>
              <w:t>If “Yes”, insert the UNGM vendor number</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after="0"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0" w:hRule="atLeast"/>
        </w:trPr>
        <w:tc>
          <w:tcPr>
            <w:tcBorders>
              <w:top w:val="dashed" w:color="000000" w:sz="4" w:space="0"/>
              <w:left w:val="nil"/>
              <w:bottom w:val="single" w:color="000000" w:sz="18" w:space="0"/>
              <w:right w:val="dashed" w:color="000000" w:sz="4" w:space="0"/>
            </w:tcBorders>
            <w:shd w:val="clear" w:color="auto" w:fill="F3F3F3"/>
            <w:tcMar>
              <w:top w:w="0" w:type="dxa"/>
              <w:left w:w="115" w:type="dxa"/>
              <w:bottom w:w="0" w:type="dxa"/>
              <w:right w:w="115" w:type="dxa"/>
            </w:tcMar>
            <w:vAlign w:val="center"/>
          </w:tcPr>
          <w:p>
            <w:pPr>
              <w:spacing w:before="0" w:after="0" w:line="264" w:lineRule="auto"/>
              <w:rPr>
                <w:rFonts w:ascii="Calibri" w:hAnsi="Calibri" w:eastAsia="Calibri" w:cs="Calibri"/>
                <w:b/>
              </w:rPr>
            </w:pPr>
            <w:r>
              <w:rPr>
                <w:rFonts w:ascii="Calibri" w:hAnsi="Calibri" w:eastAsia="Calibri" w:cs="Calibri"/>
                <w:b/>
                <w:rtl w:val="0"/>
              </w:rPr>
              <w:t>Are you a UNOPS vendor?</w:t>
            </w:r>
          </w:p>
        </w:tc>
        <w:tc>
          <w:tcPr>
            <w:tcBorders>
              <w:top w:val="dashed" w:color="000000" w:sz="4" w:space="0"/>
              <w:left w:val="dashed" w:color="000000" w:sz="4" w:space="0"/>
              <w:bottom w:val="single" w:color="000000" w:sz="18"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highlight w:val="white"/>
              </w:rPr>
            </w:pPr>
            <w:r>
              <w:rPr>
                <w:rFonts w:ascii="Calibri" w:hAnsi="Calibri" w:eastAsia="Calibri" w:cs="Calibri"/>
                <w:sz w:val="22"/>
                <w:szCs w:val="22"/>
                <w:rtl w:val="0"/>
              </w:rPr>
              <w:t xml:space="preserve">☐ </w:t>
            </w:r>
            <w:r>
              <w:rPr>
                <w:rFonts w:ascii="Calibri" w:hAnsi="Calibri" w:eastAsia="Calibri" w:cs="Calibri"/>
                <w:rtl w:val="0"/>
              </w:rPr>
              <w:t xml:space="preserve">Yes  </w:t>
            </w:r>
            <w:r>
              <w:rPr>
                <w:rFonts w:ascii="Calibri" w:hAnsi="Calibri" w:eastAsia="Calibri" w:cs="Calibri"/>
                <w:sz w:val="22"/>
                <w:szCs w:val="22"/>
                <w:rtl w:val="0"/>
              </w:rPr>
              <w:t xml:space="preserve">☐ </w:t>
            </w:r>
            <w:r>
              <w:rPr>
                <w:rFonts w:ascii="Calibri" w:hAnsi="Calibri" w:eastAsia="Calibri" w:cs="Calibri"/>
                <w:rtl w:val="0"/>
              </w:rPr>
              <w:t>No</w:t>
            </w:r>
          </w:p>
        </w:tc>
      </w:tr>
    </w:tbl>
    <w:p>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76" w:lineRule="auto"/>
        <w:ind w:left="450" w:right="-28" w:firstLine="0"/>
        <w:jc w:val="left"/>
        <w:rPr>
          <w:b/>
        </w:rPr>
      </w:pPr>
      <w:r>
        <w:br w:type="page"/>
      </w:r>
    </w:p>
    <w:p>
      <w:pPr>
        <w:tabs>
          <w:tab w:val="center" w:pos="4320"/>
          <w:tab w:val="right" w:pos="8640"/>
        </w:tabs>
        <w:spacing w:before="0" w:after="0"/>
        <w:rPr>
          <w:sz w:val="20"/>
          <w:szCs w:val="20"/>
        </w:rPr>
      </w:pPr>
    </w:p>
    <w:p>
      <w:pPr>
        <w:keepNext w:val="0"/>
        <w:keepLines w:val="0"/>
        <w:pageBreakBefore w:val="0"/>
        <w:widowControl/>
        <w:numPr>
          <w:ilvl w:val="0"/>
          <w:numId w:val="3"/>
        </w:numPr>
        <w:pBdr>
          <w:top w:val="none" w:color="000000" w:sz="0" w:space="0"/>
          <w:left w:val="none" w:color="000000" w:sz="0" w:space="0"/>
          <w:bottom w:val="none" w:color="000000" w:sz="0" w:space="0"/>
          <w:right w:val="none" w:color="000000" w:sz="0" w:space="0"/>
          <w:between w:val="none" w:color="000000" w:sz="0" w:space="0"/>
        </w:pBdr>
        <w:shd w:val="clear" w:fill="auto"/>
        <w:spacing w:before="0" w:after="100" w:line="276" w:lineRule="auto"/>
        <w:ind w:left="360" w:right="-28" w:hanging="360"/>
        <w:jc w:val="left"/>
        <w:rPr>
          <w:b/>
        </w:rPr>
      </w:pPr>
      <w:r>
        <w:rPr>
          <w:b/>
          <w:rtl w:val="0"/>
        </w:rPr>
        <w:t xml:space="preserve">Contact details of persons that UNOPS may contact for requests for clarification during bid evaluation: </w:t>
      </w:r>
    </w:p>
    <w:tbl>
      <w:tblPr>
        <w:tblStyle w:val="16"/>
        <w:tblW w:w="9015"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125"/>
        <w:gridCol w:w="48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0" w:hRule="atLeast"/>
        </w:trPr>
        <w:tc>
          <w:tcPr>
            <w:tcBorders>
              <w:top w:val="single" w:color="000000" w:sz="18" w:space="0"/>
              <w:left w:val="nil"/>
              <w:bottom w:val="dashed" w:color="000000" w:sz="8" w:space="0"/>
              <w:right w:val="dashed" w:color="000000" w:sz="8" w:space="0"/>
            </w:tcBorders>
            <w:shd w:val="clear" w:color="auto" w:fill="F3F3F3"/>
            <w:tcMar>
              <w:top w:w="0" w:type="dxa"/>
              <w:left w:w="115" w:type="dxa"/>
              <w:bottom w:w="0" w:type="dxa"/>
              <w:right w:w="115" w:type="dxa"/>
            </w:tcMar>
            <w:vAlign w:val="center"/>
          </w:tcPr>
          <w:p>
            <w:pPr>
              <w:spacing w:before="0" w:after="0" w:line="264" w:lineRule="auto"/>
              <w:rPr>
                <w:rFonts w:ascii="Calibri" w:hAnsi="Calibri" w:eastAsia="Calibri" w:cs="Calibri"/>
                <w:b/>
              </w:rPr>
            </w:pPr>
            <w:r>
              <w:rPr>
                <w:rFonts w:ascii="Calibri" w:hAnsi="Calibri" w:eastAsia="Calibri" w:cs="Calibri"/>
                <w:b/>
                <w:rtl w:val="0"/>
              </w:rPr>
              <w:t>Name and surname</w:t>
            </w:r>
          </w:p>
        </w:tc>
        <w:tc>
          <w:tcPr>
            <w:tcBorders>
              <w:top w:val="single" w:color="000000" w:sz="18" w:space="0"/>
              <w:left w:val="dashed" w:color="000000" w:sz="8" w:space="0"/>
              <w:bottom w:val="dashed" w:color="000000" w:sz="8"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0" w:hRule="atLeast"/>
        </w:trPr>
        <w:tc>
          <w:tcPr>
            <w:tcBorders>
              <w:top w:val="dashed" w:color="000000" w:sz="8" w:space="0"/>
              <w:left w:val="nil"/>
              <w:bottom w:val="dashed" w:color="000000" w:sz="8" w:space="0"/>
              <w:right w:val="dashed" w:color="000000" w:sz="8" w:space="0"/>
            </w:tcBorders>
            <w:shd w:val="clear" w:color="auto" w:fill="F3F3F3"/>
            <w:tcMar>
              <w:top w:w="0" w:type="dxa"/>
              <w:left w:w="115" w:type="dxa"/>
              <w:bottom w:w="0" w:type="dxa"/>
              <w:right w:w="115" w:type="dxa"/>
            </w:tcMar>
            <w:vAlign w:val="center"/>
          </w:tcPr>
          <w:p>
            <w:pPr>
              <w:spacing w:before="0" w:after="0" w:line="264" w:lineRule="auto"/>
              <w:rPr>
                <w:rFonts w:ascii="Calibri" w:hAnsi="Calibri" w:eastAsia="Calibri" w:cs="Calibri"/>
                <w:b/>
              </w:rPr>
            </w:pPr>
            <w:r>
              <w:rPr>
                <w:rFonts w:ascii="Calibri" w:hAnsi="Calibri" w:eastAsia="Calibri" w:cs="Calibri"/>
                <w:b/>
                <w:rtl w:val="0"/>
              </w:rPr>
              <w:t>Title</w:t>
            </w:r>
          </w:p>
        </w:tc>
        <w:tc>
          <w:tcPr>
            <w:tcBorders>
              <w:top w:val="dashed" w:color="000000" w:sz="8" w:space="0"/>
              <w:left w:val="dashed" w:color="000000" w:sz="8" w:space="0"/>
              <w:bottom w:val="dashed" w:color="000000" w:sz="8"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0" w:hRule="atLeast"/>
        </w:trPr>
        <w:tc>
          <w:tcPr>
            <w:tcBorders>
              <w:top w:val="dashed" w:color="000000" w:sz="8" w:space="0"/>
              <w:left w:val="nil"/>
              <w:bottom w:val="dashed" w:color="000000" w:sz="8" w:space="0"/>
              <w:right w:val="dashed" w:color="000000" w:sz="8" w:space="0"/>
            </w:tcBorders>
            <w:shd w:val="clear" w:color="auto" w:fill="F3F3F3"/>
            <w:tcMar>
              <w:top w:w="0" w:type="dxa"/>
              <w:left w:w="115" w:type="dxa"/>
              <w:bottom w:w="0" w:type="dxa"/>
              <w:right w:w="115" w:type="dxa"/>
            </w:tcMar>
            <w:vAlign w:val="center"/>
          </w:tcPr>
          <w:p>
            <w:pPr>
              <w:spacing w:before="0" w:after="0" w:line="264" w:lineRule="auto"/>
              <w:rPr>
                <w:rFonts w:ascii="Calibri" w:hAnsi="Calibri" w:eastAsia="Calibri" w:cs="Calibri"/>
                <w:b/>
              </w:rPr>
            </w:pPr>
            <w:r>
              <w:rPr>
                <w:rFonts w:ascii="Calibri" w:hAnsi="Calibri" w:eastAsia="Calibri" w:cs="Calibri"/>
                <w:b/>
                <w:rtl w:val="0"/>
              </w:rPr>
              <w:t>Telephone number (direct)</w:t>
            </w:r>
          </w:p>
        </w:tc>
        <w:tc>
          <w:tcPr>
            <w:tcBorders>
              <w:top w:val="dashed" w:color="000000" w:sz="8" w:space="0"/>
              <w:left w:val="dashed" w:color="000000" w:sz="8" w:space="0"/>
              <w:bottom w:val="dashed" w:color="000000" w:sz="8"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40" w:hRule="atLeast"/>
        </w:trPr>
        <w:tc>
          <w:tcPr>
            <w:tcBorders>
              <w:top w:val="dashed" w:color="000000" w:sz="8" w:space="0"/>
              <w:left w:val="nil"/>
              <w:bottom w:val="single" w:color="000000" w:sz="18" w:space="0"/>
              <w:right w:val="dashed" w:color="000000" w:sz="8" w:space="0"/>
            </w:tcBorders>
            <w:shd w:val="clear" w:color="auto" w:fill="F3F3F3"/>
            <w:tcMar>
              <w:top w:w="0" w:type="dxa"/>
              <w:left w:w="115" w:type="dxa"/>
              <w:bottom w:w="0" w:type="dxa"/>
              <w:right w:w="115" w:type="dxa"/>
            </w:tcMar>
            <w:vAlign w:val="center"/>
          </w:tcPr>
          <w:p>
            <w:pPr>
              <w:spacing w:before="0" w:after="0" w:line="264" w:lineRule="auto"/>
              <w:rPr>
                <w:rFonts w:ascii="Calibri" w:hAnsi="Calibri" w:eastAsia="Calibri" w:cs="Calibri"/>
                <w:b/>
              </w:rPr>
            </w:pPr>
            <w:r>
              <w:rPr>
                <w:rFonts w:ascii="Calibri" w:hAnsi="Calibri" w:eastAsia="Calibri" w:cs="Calibri"/>
                <w:b/>
                <w:rtl w:val="0"/>
              </w:rPr>
              <w:t>Email address (direct):</w:t>
            </w:r>
          </w:p>
        </w:tc>
        <w:tc>
          <w:tcPr>
            <w:tcBorders>
              <w:top w:val="dashed" w:color="000000" w:sz="8" w:space="0"/>
              <w:left w:val="dashed" w:color="000000" w:sz="8" w:space="0"/>
              <w:bottom w:val="single" w:color="000000" w:sz="18" w:space="0"/>
              <w:right w:val="nil"/>
            </w:tcBorders>
            <w:tcMar>
              <w:top w:w="0" w:type="dxa"/>
              <w:left w:w="115" w:type="dxa"/>
              <w:bottom w:w="0" w:type="dxa"/>
              <w:right w:w="115" w:type="dxa"/>
            </w:tcMar>
            <w:vAlign w:val="center"/>
          </w:tcPr>
          <w:p>
            <w:pPr>
              <w:spacing w:before="0" w:after="0" w:line="264" w:lineRule="auto"/>
              <w:rPr>
                <w:rFonts w:ascii="Calibri" w:hAnsi="Calibri" w:eastAsia="Calibri" w:cs="Calibri"/>
              </w:rPr>
            </w:pPr>
          </w:p>
        </w:tc>
      </w:tr>
    </w:tbl>
    <w:p>
      <w:pPr>
        <w:tabs>
          <w:tab w:val="left" w:pos="567"/>
        </w:tabs>
        <w:spacing w:before="200" w:after="0"/>
        <w:rPr>
          <w:b/>
        </w:rPr>
      </w:pPr>
      <w:r>
        <w:rPr>
          <w:b/>
          <w:rtl w:val="0"/>
        </w:rPr>
        <w:t>ATTENTION: This person must be available during the two weeks following receipt of the bid.</w:t>
      </w:r>
    </w:p>
    <w:p>
      <w:pPr>
        <w:rPr>
          <w:u w:val="single"/>
        </w:rPr>
      </w:pPr>
    </w:p>
    <w:tbl>
      <w:tblPr>
        <w:tblStyle w:val="17"/>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6" w:name="_heading=h.3dy6vkm" w:colFirst="0" w:colLast="0"/>
            <w:bookmarkEnd w:id="6"/>
            <w:r>
              <w:rPr>
                <w:rFonts w:ascii="Arial" w:hAnsi="Arial" w:eastAsia="Arial" w:cs="Arial"/>
                <w:sz w:val="18"/>
                <w:szCs w:val="18"/>
                <w:rtl w:val="0"/>
              </w:rPr>
              <w:t>Signature:</w:t>
            </w:r>
          </w:p>
        </w:tc>
      </w:tr>
    </w:tbl>
    <w:p>
      <w:pPr>
        <w:keepNext/>
        <w:spacing w:before="200"/>
        <w:rPr>
          <w:b/>
        </w:rPr>
      </w:pPr>
    </w:p>
    <w:p>
      <w:pPr>
        <w:spacing w:line="240" w:lineRule="auto"/>
        <w:ind w:right="0"/>
        <w:rPr>
          <w:rFonts w:ascii="Open Sans" w:hAnsi="Open Sans" w:eastAsia="Open Sans" w:cs="Open Sans"/>
          <w:sz w:val="22"/>
          <w:szCs w:val="22"/>
        </w:rPr>
      </w:pPr>
    </w:p>
    <w:p>
      <w:pPr>
        <w:spacing w:line="240" w:lineRule="auto"/>
        <w:ind w:right="0"/>
        <w:rPr>
          <w:rFonts w:ascii="Open Sans" w:hAnsi="Open Sans" w:eastAsia="Open Sans" w:cs="Open Sans"/>
          <w:sz w:val="20"/>
          <w:szCs w:val="20"/>
        </w:rPr>
      </w:pPr>
    </w:p>
    <w:p>
      <w:pPr>
        <w:tabs>
          <w:tab w:val="left" w:pos="567"/>
        </w:tabs>
        <w:spacing w:before="120" w:after="0"/>
        <w:rPr>
          <w:rFonts w:ascii="Open Sans" w:hAnsi="Open Sans" w:eastAsia="Open Sans" w:cs="Open Sans"/>
          <w:sz w:val="20"/>
          <w:szCs w:val="20"/>
        </w:rPr>
      </w:pPr>
    </w:p>
    <w:p>
      <w:pPr>
        <w:keepNext/>
        <w:keepLines/>
        <w:spacing w:before="360" w:after="120"/>
        <w:rPr>
          <w:rFonts w:ascii="Open Sans" w:hAnsi="Open Sans" w:eastAsia="Open Sans" w:cs="Open Sans"/>
          <w:b/>
          <w:color w:val="0092D1"/>
          <w:sz w:val="28"/>
          <w:szCs w:val="28"/>
        </w:rPr>
      </w:pPr>
      <w:r>
        <w:br w:type="page"/>
      </w:r>
    </w:p>
    <w:p>
      <w:pPr>
        <w:pStyle w:val="4"/>
        <w:spacing w:before="0"/>
        <w:jc w:val="left"/>
      </w:pPr>
      <w:bookmarkStart w:id="7" w:name="_heading=h.1t3h5sf" w:colFirst="0" w:colLast="0"/>
      <w:bookmarkEnd w:id="7"/>
      <w:r>
        <w:rPr>
          <w:rtl w:val="0"/>
        </w:rPr>
        <w:t>0.3 Joint Venture Partner Information</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shd w:val="clear" w:fill="CCCCCC"/>
        </w:rPr>
      </w:pPr>
      <w:r>
        <w:rPr>
          <w:b/>
          <w:rtl w:val="0"/>
        </w:rPr>
        <w:t xml:space="preserve">Submission date: </w:t>
      </w:r>
      <w:r>
        <w:rPr>
          <w:rtl w:val="0"/>
        </w:rPr>
        <w:tab/>
      </w:r>
      <w:r>
        <w:rPr>
          <w:shd w:val="clear" w:fill="CCCCCC"/>
          <w:rtl w:val="0"/>
        </w:rPr>
        <w:t>___/___/___</w:t>
      </w:r>
    </w:p>
    <w:p>
      <w:pPr>
        <w:spacing w:after="120"/>
        <w:rPr>
          <w:shd w:val="clear" w:fill="CCCCCC"/>
        </w:rPr>
      </w:pPr>
      <w:r>
        <w:rPr>
          <w:b/>
          <w:shd w:val="clear" w:fill="CCCCCC"/>
          <w:rtl w:val="0"/>
        </w:rPr>
        <w:t xml:space="preserve">ATTENTION: </w:t>
      </w:r>
      <w:r>
        <w:rPr>
          <w:shd w:val="clear" w:fill="CCCCCC"/>
          <w:rtl w:val="0"/>
        </w:rPr>
        <w:t>This Schedule should only be completed and returned with the bid if the bid is submitted as a Joint Venture.</w:t>
      </w:r>
    </w:p>
    <w:tbl>
      <w:tblPr>
        <w:tblStyle w:val="18"/>
        <w:tblW w:w="90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4260"/>
        <w:gridCol w:w="4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80" w:hRule="atLeast"/>
        </w:trPr>
        <w:tc>
          <w:tcPr>
            <w:gridSpan w:val="2"/>
            <w:tcBorders>
              <w:top w:val="nil"/>
              <w:left w:val="nil"/>
              <w:bottom w:val="single" w:color="000000" w:sz="4" w:space="0"/>
              <w:right w:val="single" w:color="000000" w:sz="4" w:space="0"/>
            </w:tcBorders>
            <w:shd w:val="clear" w:color="auto" w:fill="000000"/>
            <w:tcMar>
              <w:top w:w="0" w:type="dxa"/>
              <w:left w:w="115" w:type="dxa"/>
              <w:bottom w:w="0" w:type="dxa"/>
              <w:right w:w="115" w:type="dxa"/>
            </w:tcMar>
            <w:vAlign w:val="center"/>
          </w:tcPr>
          <w:p>
            <w:pPr>
              <w:spacing w:before="0" w:after="0" w:line="240" w:lineRule="auto"/>
              <w:jc w:val="center"/>
              <w:rPr>
                <w:rFonts w:ascii="Calibri" w:hAnsi="Calibri" w:eastAsia="Calibri" w:cs="Calibri"/>
                <w:b/>
                <w:color w:val="FFFFFF"/>
              </w:rPr>
            </w:pPr>
            <w:r>
              <w:rPr>
                <w:rFonts w:ascii="Calibri" w:hAnsi="Calibri" w:eastAsia="Calibri" w:cs="Calibri"/>
                <w:b/>
                <w:color w:val="FFFFFF"/>
                <w:rtl w:val="0"/>
              </w:rPr>
              <w:t>Joint Venture Information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40" w:hRule="atLeast"/>
        </w:trPr>
        <w:tc>
          <w:tcPr>
            <w:tcBorders>
              <w:top w:val="single" w:color="000000" w:sz="4" w:space="0"/>
              <w:left w:val="nil"/>
              <w:bottom w:val="dashed" w:color="000000" w:sz="4" w:space="0"/>
              <w:right w:val="dashed" w:color="000000" w:sz="4" w:space="0"/>
            </w:tcBorders>
            <w:shd w:val="clear" w:color="auto" w:fill="F3F3F3"/>
            <w:tcMar>
              <w:top w:w="0" w:type="dxa"/>
              <w:left w:w="115" w:type="dxa"/>
              <w:bottom w:w="0" w:type="dxa"/>
              <w:right w:w="115" w:type="dxa"/>
            </w:tcMar>
            <w:vAlign w:val="center"/>
          </w:tcPr>
          <w:p>
            <w:pPr>
              <w:spacing w:before="0" w:after="0" w:line="240" w:lineRule="auto"/>
              <w:rPr>
                <w:rFonts w:ascii="Calibri" w:hAnsi="Calibri" w:eastAsia="Calibri" w:cs="Calibri"/>
                <w:b/>
              </w:rPr>
            </w:pPr>
            <w:r>
              <w:rPr>
                <w:rFonts w:ascii="Calibri" w:hAnsi="Calibri" w:eastAsia="Calibri" w:cs="Calibri"/>
                <w:b/>
                <w:rtl w:val="0"/>
              </w:rPr>
              <w:t>Name</w:t>
            </w:r>
          </w:p>
        </w:tc>
        <w:tc>
          <w:tcPr>
            <w:tcBorders>
              <w:top w:val="single"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440" w:hRule="atLeast"/>
        </w:trPr>
        <w:tc>
          <w:tcPr>
            <w:tcBorders>
              <w:top w:val="dashed" w:color="000000" w:sz="4" w:space="0"/>
              <w:left w:val="nil"/>
              <w:bottom w:val="dashed" w:color="000000" w:sz="4" w:space="0"/>
              <w:right w:val="dashed" w:color="000000" w:sz="4" w:space="0"/>
            </w:tcBorders>
            <w:shd w:val="clear" w:color="auto" w:fill="F3F3F3"/>
            <w:tcMar>
              <w:top w:w="0" w:type="dxa"/>
              <w:left w:w="115" w:type="dxa"/>
              <w:bottom w:w="0" w:type="dxa"/>
              <w:right w:w="115" w:type="dxa"/>
            </w:tcMar>
            <w:vAlign w:val="center"/>
          </w:tcPr>
          <w:p>
            <w:pPr>
              <w:spacing w:before="0" w:after="0" w:line="240" w:lineRule="auto"/>
              <w:rPr>
                <w:rFonts w:ascii="Calibri" w:hAnsi="Calibri" w:eastAsia="Calibri" w:cs="Calibri"/>
                <w:b/>
              </w:rPr>
            </w:pPr>
            <w:r>
              <w:rPr>
                <w:rFonts w:ascii="Calibri" w:hAnsi="Calibri" w:eastAsia="Calibri" w:cs="Calibri"/>
                <w:b/>
                <w:rtl w:val="0"/>
              </w:rPr>
              <w:t>Names of each partner and contact information</w:t>
            </w:r>
          </w:p>
          <w:p>
            <w:pPr>
              <w:spacing w:before="0" w:after="0" w:line="240" w:lineRule="auto"/>
              <w:rPr>
                <w:rFonts w:ascii="Calibri" w:hAnsi="Calibri" w:eastAsia="Calibri" w:cs="Calibri"/>
                <w:b/>
              </w:rPr>
            </w:pPr>
            <w:r>
              <w:rPr>
                <w:rFonts w:ascii="Calibri" w:hAnsi="Calibri" w:eastAsia="Calibri" w:cs="Calibri"/>
                <w:rtl w:val="0"/>
              </w:rPr>
              <w:t>(address, telephone numbers, fax numbers, email address)</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40" w:lineRule="auto"/>
              <w:rPr>
                <w:rFonts w:ascii="Calibri" w:hAnsi="Calibri" w:eastAsia="Calibri" w:cs="Calibri"/>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440" w:hRule="atLeast"/>
        </w:trPr>
        <w:tc>
          <w:tcPr>
            <w:tcBorders>
              <w:top w:val="dashed" w:color="000000" w:sz="4" w:space="0"/>
              <w:left w:val="nil"/>
              <w:bottom w:val="dashed" w:color="000000" w:sz="4" w:space="0"/>
              <w:right w:val="dashed" w:color="000000" w:sz="4" w:space="0"/>
            </w:tcBorders>
            <w:shd w:val="clear" w:color="auto" w:fill="F3F3F3"/>
            <w:tcMar>
              <w:top w:w="0" w:type="dxa"/>
              <w:left w:w="115" w:type="dxa"/>
              <w:bottom w:w="0" w:type="dxa"/>
              <w:right w:w="115" w:type="dxa"/>
            </w:tcMar>
            <w:vAlign w:val="center"/>
          </w:tcPr>
          <w:p>
            <w:pPr>
              <w:spacing w:before="0" w:after="0" w:line="240" w:lineRule="auto"/>
              <w:rPr>
                <w:rFonts w:ascii="Calibri" w:hAnsi="Calibri" w:eastAsia="Calibri" w:cs="Calibri"/>
              </w:rPr>
            </w:pPr>
            <w:r>
              <w:rPr>
                <w:rFonts w:ascii="Calibri" w:hAnsi="Calibri" w:eastAsia="Calibri" w:cs="Calibri"/>
                <w:b/>
                <w:rtl w:val="0"/>
              </w:rPr>
              <w:t>Name of leading partner</w:t>
            </w:r>
          </w:p>
          <w:p>
            <w:pPr>
              <w:spacing w:before="0" w:after="0" w:line="240" w:lineRule="auto"/>
              <w:rPr>
                <w:rFonts w:ascii="Calibri" w:hAnsi="Calibri" w:eastAsia="Calibri" w:cs="Calibri"/>
                <w:b/>
              </w:rPr>
            </w:pPr>
            <w:r>
              <w:rPr>
                <w:rFonts w:ascii="Calibri" w:hAnsi="Calibri" w:eastAsia="Calibri" w:cs="Calibri"/>
                <w:rtl w:val="0"/>
              </w:rPr>
              <w:t>(with authority to bind the Joint Venture, during the bid process and, in the event a Contract is awarded, during Contract execution)</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spacing w:before="0"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440" w:hRule="atLeast"/>
        </w:trPr>
        <w:tc>
          <w:tcPr>
            <w:tcBorders>
              <w:top w:val="dashed" w:color="000000" w:sz="4" w:space="0"/>
              <w:left w:val="nil"/>
              <w:bottom w:val="single" w:color="000000" w:sz="18" w:space="0"/>
              <w:right w:val="dashed" w:color="000000" w:sz="4" w:space="0"/>
            </w:tcBorders>
            <w:shd w:val="clear" w:color="auto" w:fill="F3F3F3"/>
            <w:tcMar>
              <w:top w:w="0" w:type="dxa"/>
              <w:left w:w="115" w:type="dxa"/>
              <w:bottom w:w="0" w:type="dxa"/>
              <w:right w:w="115" w:type="dxa"/>
            </w:tcMar>
            <w:vAlign w:val="center"/>
          </w:tcPr>
          <w:p>
            <w:pPr>
              <w:spacing w:before="0" w:after="0" w:line="240" w:lineRule="auto"/>
              <w:rPr>
                <w:rFonts w:ascii="Calibri" w:hAnsi="Calibri" w:eastAsia="Calibri" w:cs="Calibri"/>
                <w:b/>
              </w:rPr>
            </w:pPr>
            <w:r>
              <w:rPr>
                <w:rFonts w:ascii="Calibri" w:hAnsi="Calibri" w:eastAsia="Calibri" w:cs="Calibri"/>
                <w:b/>
                <w:rtl w:val="0"/>
              </w:rPr>
              <w:t>Proposed proportion of responsibilities between partners (in %) with indication of the type of the Works to be performed by each</w:t>
            </w:r>
          </w:p>
        </w:tc>
        <w:tc>
          <w:tcPr>
            <w:tcBorders>
              <w:top w:val="dashed" w:color="000000" w:sz="4" w:space="0"/>
              <w:left w:val="dashed" w:color="000000" w:sz="4" w:space="0"/>
              <w:bottom w:val="single" w:color="000000" w:sz="18" w:space="0"/>
              <w:right w:val="nil"/>
            </w:tcBorders>
            <w:tcMar>
              <w:top w:w="0" w:type="dxa"/>
              <w:left w:w="115" w:type="dxa"/>
              <w:bottom w:w="0" w:type="dxa"/>
              <w:right w:w="115" w:type="dxa"/>
            </w:tcMar>
            <w:vAlign w:val="center"/>
          </w:tcPr>
          <w:p>
            <w:pPr>
              <w:spacing w:before="0" w:after="0" w:line="240" w:lineRule="auto"/>
              <w:rPr>
                <w:rFonts w:ascii="Calibri" w:hAnsi="Calibri" w:eastAsia="Calibri" w:cs="Calibri"/>
                <w:shd w:val="clear" w:fill="CCCCCC"/>
              </w:rPr>
            </w:pPr>
          </w:p>
        </w:tc>
      </w:tr>
    </w:tbl>
    <w:p>
      <w:pPr>
        <w:spacing w:before="0" w:after="0"/>
        <w:jc w:val="both"/>
      </w:pPr>
    </w:p>
    <w:p>
      <w:pPr>
        <w:spacing w:before="0" w:after="100"/>
      </w:pPr>
      <w:r>
        <w:rPr>
          <w:b/>
          <w:rtl w:val="0"/>
        </w:rPr>
        <w:t>Signatures of all partners of the Joint Venture:</w:t>
      </w:r>
    </w:p>
    <w:p>
      <w:pPr>
        <w:spacing w:before="0" w:after="200"/>
        <w:rPr>
          <w:u w:val="single"/>
        </w:rPr>
      </w:pPr>
      <w:r>
        <w:rPr>
          <w:rtl w:val="0"/>
        </w:rPr>
        <w:t>We hereby confirm that if the contract is awarded, all parties of the Joint Venture shall be jointly and severally liable to UNOPS for the fulfillment of the provisions of the Contract.</w:t>
      </w:r>
    </w:p>
    <w:tbl>
      <w:tblPr>
        <w:tblStyle w:val="19"/>
        <w:tblW w:w="9075"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4320"/>
        <w:gridCol w:w="435"/>
        <w:gridCol w:w="432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right="-135" w:firstLine="0"/>
              <w:rPr>
                <w:rFonts w:ascii="Arial" w:hAnsi="Arial" w:eastAsia="Arial" w:cs="Arial"/>
                <w:shd w:val="clear" w:fill="CCCCCC"/>
              </w:rPr>
            </w:pPr>
            <w:r>
              <w:rPr>
                <w:rFonts w:ascii="Arial" w:hAnsi="Arial" w:eastAsia="Arial" w:cs="Arial"/>
                <w:b/>
                <w:rtl w:val="0"/>
              </w:rPr>
              <w:t>Name of partner:</w:t>
            </w:r>
            <w:r>
              <w:rPr>
                <w:rFonts w:ascii="Arial" w:hAnsi="Arial" w:eastAsia="Arial" w:cs="Arial"/>
                <w:rtl w:val="0"/>
              </w:rPr>
              <w:t xml:space="preserve"> </w:t>
            </w:r>
          </w:p>
        </w:tc>
        <w:tc>
          <w:tcPr>
            <w:tcBorders>
              <w:top w:val="nil"/>
              <w:left w:val="nil"/>
              <w:bottom w:val="nil"/>
              <w:right w:val="nil"/>
            </w:tcBorders>
            <w:tcMar>
              <w:top w:w="0" w:type="dxa"/>
              <w:left w:w="108" w:type="dxa"/>
              <w:bottom w:w="0" w:type="dxa"/>
              <w:right w:w="108" w:type="dxa"/>
            </w:tcMar>
            <w:vAlign w:val="center"/>
          </w:tcPr>
          <w:p>
            <w:pPr>
              <w:tabs>
                <w:tab w:val="left" w:pos="4820"/>
              </w:tabs>
              <w:spacing w:after="0" w:line="240" w:lineRule="auto"/>
              <w:ind w:left="-90" w:right="-135" w:firstLine="0"/>
              <w:rPr>
                <w:rFonts w:ascii="Arial" w:hAnsi="Arial" w:eastAsia="Arial" w:cs="Arial"/>
                <w:b/>
              </w:rPr>
            </w:pPr>
          </w:p>
        </w:tc>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right="-135" w:firstLine="0"/>
              <w:rPr>
                <w:rFonts w:ascii="Arial" w:hAnsi="Arial" w:eastAsia="Arial" w:cs="Arial"/>
                <w:b/>
              </w:rPr>
            </w:pPr>
            <w:r>
              <w:rPr>
                <w:rFonts w:ascii="Arial" w:hAnsi="Arial" w:eastAsia="Arial" w:cs="Arial"/>
                <w:b/>
                <w:rtl w:val="0"/>
              </w:rPr>
              <w:t>Name of partner:</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right="-135"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c>
          <w:tcPr>
            <w:tcBorders>
              <w:top w:val="nil"/>
              <w:left w:val="nil"/>
              <w:bottom w:val="nil"/>
              <w:right w:val="nil"/>
            </w:tcBorders>
            <w:tcMar>
              <w:top w:w="0" w:type="dxa"/>
              <w:left w:w="108" w:type="dxa"/>
              <w:bottom w:w="0" w:type="dxa"/>
              <w:right w:w="108" w:type="dxa"/>
            </w:tcMar>
            <w:vAlign w:val="center"/>
          </w:tcPr>
          <w:p>
            <w:pPr>
              <w:tabs>
                <w:tab w:val="center" w:pos="4320"/>
                <w:tab w:val="right" w:pos="8640"/>
              </w:tabs>
              <w:spacing w:after="0" w:line="240" w:lineRule="auto"/>
              <w:ind w:left="-90" w:right="-135" w:firstLine="0"/>
              <w:rPr>
                <w:rFonts w:ascii="Arial" w:hAnsi="Arial" w:eastAsia="Arial" w:cs="Arial"/>
                <w:b/>
              </w:rPr>
            </w:pP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right="-135" w:firstLine="0"/>
              <w:rPr>
                <w:rFonts w:ascii="Arial" w:hAnsi="Arial" w:eastAsia="Arial" w:cs="Arial"/>
                <w:b/>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863"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right="-135" w:firstLine="0"/>
              <w:jc w:val="left"/>
              <w:rPr>
                <w:rFonts w:ascii="Arial" w:hAnsi="Arial" w:eastAsia="Arial" w:cs="Arial"/>
              </w:rPr>
            </w:pPr>
            <w:bookmarkStart w:id="8" w:name="_heading=h.4d34og8" w:colFirst="0" w:colLast="0"/>
            <w:bookmarkEnd w:id="8"/>
            <w:r>
              <w:rPr>
                <w:rFonts w:ascii="Arial" w:hAnsi="Arial" w:eastAsia="Arial" w:cs="Arial"/>
                <w:sz w:val="18"/>
                <w:szCs w:val="18"/>
                <w:rtl w:val="0"/>
              </w:rPr>
              <w:t>Signature:</w:t>
            </w:r>
          </w:p>
        </w:tc>
        <w:tc>
          <w:tcPr>
            <w:tcBorders>
              <w:top w:val="nil"/>
              <w:left w:val="nil"/>
              <w:bottom w:val="nil"/>
              <w:right w:val="nil"/>
            </w:tcBorders>
            <w:tcMar>
              <w:top w:w="0" w:type="dxa"/>
              <w:left w:w="108" w:type="dxa"/>
              <w:bottom w:w="0" w:type="dxa"/>
              <w:right w:w="108" w:type="dxa"/>
            </w:tcMar>
          </w:tcPr>
          <w:p>
            <w:pPr>
              <w:pStyle w:val="3"/>
              <w:spacing w:after="200" w:line="240" w:lineRule="auto"/>
              <w:ind w:left="-90" w:right="-135" w:firstLine="0"/>
              <w:jc w:val="left"/>
              <w:rPr>
                <w:rFonts w:ascii="Arial" w:hAnsi="Arial" w:eastAsia="Arial" w:cs="Arial"/>
                <w:sz w:val="18"/>
                <w:szCs w:val="18"/>
              </w:rPr>
            </w:pPr>
            <w:bookmarkStart w:id="9" w:name="_heading=h.2s8eyo1" w:colFirst="0" w:colLast="0"/>
            <w:bookmarkEnd w:id="9"/>
          </w:p>
        </w:tc>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right="-135" w:firstLine="0"/>
              <w:jc w:val="left"/>
              <w:rPr>
                <w:rFonts w:ascii="Arial" w:hAnsi="Arial" w:eastAsia="Arial" w:cs="Arial"/>
                <w:sz w:val="18"/>
                <w:szCs w:val="18"/>
              </w:rPr>
            </w:pPr>
            <w:r>
              <w:rPr>
                <w:rFonts w:ascii="Arial" w:hAnsi="Arial" w:eastAsia="Arial" w:cs="Arial"/>
                <w:sz w:val="18"/>
                <w:szCs w:val="18"/>
                <w:rtl w:val="0"/>
              </w:rPr>
              <w:t>Signature:</w:t>
            </w:r>
          </w:p>
        </w:tc>
      </w:tr>
    </w:tbl>
    <w:p>
      <w:pPr>
        <w:spacing w:after="200"/>
        <w:rPr>
          <w:u w:val="single"/>
        </w:rPr>
      </w:pPr>
    </w:p>
    <w:tbl>
      <w:tblPr>
        <w:tblStyle w:val="20"/>
        <w:tblW w:w="906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4320"/>
        <w:gridCol w:w="420"/>
        <w:gridCol w:w="432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right="-135" w:firstLine="0"/>
              <w:rPr>
                <w:rFonts w:ascii="Arial" w:hAnsi="Arial" w:eastAsia="Arial" w:cs="Arial"/>
                <w:shd w:val="clear" w:fill="CCCCCC"/>
              </w:rPr>
            </w:pPr>
            <w:r>
              <w:rPr>
                <w:rFonts w:ascii="Arial" w:hAnsi="Arial" w:eastAsia="Arial" w:cs="Arial"/>
                <w:b/>
                <w:rtl w:val="0"/>
              </w:rPr>
              <w:t>Name of partner:</w:t>
            </w:r>
            <w:r>
              <w:rPr>
                <w:rFonts w:ascii="Arial" w:hAnsi="Arial" w:eastAsia="Arial" w:cs="Arial"/>
                <w:rtl w:val="0"/>
              </w:rPr>
              <w:t xml:space="preserve"> </w:t>
            </w:r>
          </w:p>
        </w:tc>
        <w:tc>
          <w:tcPr>
            <w:tcBorders>
              <w:top w:val="nil"/>
              <w:left w:val="nil"/>
              <w:bottom w:val="nil"/>
              <w:right w:val="nil"/>
            </w:tcBorders>
            <w:tcMar>
              <w:top w:w="0" w:type="dxa"/>
              <w:left w:w="108" w:type="dxa"/>
              <w:bottom w:w="0" w:type="dxa"/>
              <w:right w:w="108" w:type="dxa"/>
            </w:tcMar>
            <w:vAlign w:val="center"/>
          </w:tcPr>
          <w:p>
            <w:pPr>
              <w:tabs>
                <w:tab w:val="left" w:pos="4820"/>
              </w:tabs>
              <w:spacing w:after="0" w:line="240" w:lineRule="auto"/>
              <w:ind w:left="-90" w:right="-135" w:firstLine="0"/>
              <w:rPr>
                <w:rFonts w:ascii="Arial" w:hAnsi="Arial" w:eastAsia="Arial" w:cs="Arial"/>
                <w:b/>
              </w:rPr>
            </w:pPr>
          </w:p>
        </w:tc>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right="-135" w:firstLine="0"/>
              <w:rPr>
                <w:rFonts w:ascii="Arial" w:hAnsi="Arial" w:eastAsia="Arial" w:cs="Arial"/>
                <w:b/>
              </w:rPr>
            </w:pPr>
            <w:r>
              <w:rPr>
                <w:rFonts w:ascii="Arial" w:hAnsi="Arial" w:eastAsia="Arial" w:cs="Arial"/>
                <w:b/>
                <w:rtl w:val="0"/>
              </w:rPr>
              <w:t>Name of partner:</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right="-135"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c>
          <w:tcPr>
            <w:tcBorders>
              <w:top w:val="nil"/>
              <w:left w:val="nil"/>
              <w:bottom w:val="nil"/>
              <w:right w:val="nil"/>
            </w:tcBorders>
            <w:tcMar>
              <w:top w:w="0" w:type="dxa"/>
              <w:left w:w="108" w:type="dxa"/>
              <w:bottom w:w="0" w:type="dxa"/>
              <w:right w:w="108" w:type="dxa"/>
            </w:tcMar>
            <w:vAlign w:val="center"/>
          </w:tcPr>
          <w:p>
            <w:pPr>
              <w:tabs>
                <w:tab w:val="center" w:pos="4320"/>
                <w:tab w:val="right" w:pos="8640"/>
              </w:tabs>
              <w:spacing w:after="0" w:line="240" w:lineRule="auto"/>
              <w:ind w:left="-90" w:right="-135" w:firstLine="0"/>
              <w:rPr>
                <w:rFonts w:ascii="Arial" w:hAnsi="Arial" w:eastAsia="Arial" w:cs="Arial"/>
                <w:b/>
              </w:rPr>
            </w:pP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right="-135" w:firstLine="0"/>
              <w:rPr>
                <w:rFonts w:ascii="Arial" w:hAnsi="Arial" w:eastAsia="Arial" w:cs="Arial"/>
                <w:b/>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863"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right="-135" w:firstLine="0"/>
              <w:jc w:val="left"/>
              <w:rPr>
                <w:rFonts w:ascii="Arial" w:hAnsi="Arial" w:eastAsia="Arial" w:cs="Arial"/>
              </w:rPr>
            </w:pPr>
            <w:bookmarkStart w:id="10" w:name="_heading=h.17dp8vu" w:colFirst="0" w:colLast="0"/>
            <w:bookmarkEnd w:id="10"/>
            <w:r>
              <w:rPr>
                <w:rFonts w:ascii="Arial" w:hAnsi="Arial" w:eastAsia="Arial" w:cs="Arial"/>
                <w:sz w:val="18"/>
                <w:szCs w:val="18"/>
                <w:rtl w:val="0"/>
              </w:rPr>
              <w:t>Signature:</w:t>
            </w:r>
          </w:p>
        </w:tc>
        <w:tc>
          <w:tcPr>
            <w:tcBorders>
              <w:top w:val="nil"/>
              <w:left w:val="nil"/>
              <w:bottom w:val="nil"/>
              <w:right w:val="nil"/>
            </w:tcBorders>
            <w:tcMar>
              <w:top w:w="0" w:type="dxa"/>
              <w:left w:w="108" w:type="dxa"/>
              <w:bottom w:w="0" w:type="dxa"/>
              <w:right w:w="108" w:type="dxa"/>
            </w:tcMar>
          </w:tcPr>
          <w:p>
            <w:pPr>
              <w:pStyle w:val="3"/>
              <w:spacing w:after="200" w:line="240" w:lineRule="auto"/>
              <w:ind w:left="-90" w:right="-135" w:firstLine="0"/>
              <w:jc w:val="left"/>
              <w:rPr>
                <w:rFonts w:ascii="Arial" w:hAnsi="Arial" w:eastAsia="Arial" w:cs="Arial"/>
                <w:sz w:val="18"/>
                <w:szCs w:val="18"/>
              </w:rPr>
            </w:pPr>
          </w:p>
        </w:tc>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right="-135" w:firstLine="0"/>
              <w:jc w:val="left"/>
              <w:rPr>
                <w:rFonts w:ascii="Arial" w:hAnsi="Arial" w:eastAsia="Arial" w:cs="Arial"/>
                <w:sz w:val="18"/>
                <w:szCs w:val="18"/>
              </w:rPr>
            </w:pPr>
            <w:bookmarkStart w:id="11" w:name="_heading=h.3rdcrjn" w:colFirst="0" w:colLast="0"/>
            <w:bookmarkEnd w:id="11"/>
            <w:r>
              <w:rPr>
                <w:rFonts w:ascii="Arial" w:hAnsi="Arial" w:eastAsia="Arial" w:cs="Arial"/>
                <w:sz w:val="18"/>
                <w:szCs w:val="18"/>
                <w:rtl w:val="0"/>
              </w:rPr>
              <w:t>Signature:</w:t>
            </w:r>
          </w:p>
        </w:tc>
      </w:tr>
    </w:tbl>
    <w:p>
      <w:pPr>
        <w:pStyle w:val="3"/>
        <w:jc w:val="left"/>
      </w:pPr>
      <w:bookmarkStart w:id="12" w:name="_heading=h.26in1rg" w:colFirst="0" w:colLast="0"/>
      <w:bookmarkEnd w:id="12"/>
      <w:r>
        <w:br w:type="page"/>
      </w:r>
    </w:p>
    <w:p>
      <w:pPr>
        <w:pStyle w:val="4"/>
        <w:jc w:val="left"/>
      </w:pPr>
      <w:bookmarkStart w:id="13" w:name="_heading=h.lnxbz9" w:colFirst="0" w:colLast="0"/>
      <w:bookmarkEnd w:id="13"/>
      <w:r>
        <w:rPr>
          <w:rtl w:val="0"/>
        </w:rPr>
        <w:t>0.4 Capacity and Experience</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pPr>
      <w:r>
        <w:rPr>
          <w:b/>
          <w:rtl w:val="0"/>
        </w:rPr>
        <w:t xml:space="preserve">Submission date: </w:t>
      </w:r>
      <w:r>
        <w:rPr>
          <w:rtl w:val="0"/>
        </w:rPr>
        <w:tab/>
      </w:r>
      <w:r>
        <w:rPr>
          <w:shd w:val="clear" w:fill="CCCCCC"/>
          <w:rtl w:val="0"/>
        </w:rPr>
        <w:t>___/___/___</w:t>
      </w:r>
    </w:p>
    <w:p>
      <w:pPr>
        <w:keepNext/>
        <w:keepLines w:val="0"/>
        <w:pageBreakBefore w:val="0"/>
        <w:widowControl/>
        <w:numPr>
          <w:ilvl w:val="0"/>
          <w:numId w:val="5"/>
        </w:numPr>
        <w:pBdr>
          <w:top w:val="none" w:color="000000" w:sz="0" w:space="0"/>
          <w:left w:val="none" w:color="000000" w:sz="0" w:space="0"/>
          <w:bottom w:val="none" w:color="000000" w:sz="0" w:space="0"/>
          <w:right w:val="none" w:color="000000" w:sz="0" w:space="0"/>
          <w:between w:val="none" w:color="000000" w:sz="0" w:space="0"/>
        </w:pBdr>
        <w:shd w:val="clear" w:fill="auto"/>
        <w:spacing w:before="0" w:after="100" w:line="276" w:lineRule="auto"/>
        <w:ind w:left="360" w:right="-28" w:hanging="360"/>
      </w:pPr>
      <w:bookmarkStart w:id="14" w:name="_heading=h.35nkun2" w:colFirst="0" w:colLast="0"/>
      <w:bookmarkEnd w:id="14"/>
      <w:r>
        <w:rPr>
          <w:b/>
          <w:rtl w:val="0"/>
        </w:rPr>
        <w:t>Similar Contracts during the last</w:t>
      </w:r>
      <w:r>
        <w:rPr>
          <w:rtl w:val="0"/>
        </w:rPr>
        <w:t xml:space="preserve"> </w:t>
      </w:r>
      <w:r>
        <w:rPr>
          <w:shd w:val="clear" w:fill="CCCCCC"/>
          <w:rtl w:val="0"/>
        </w:rPr>
        <w:t>_6__</w:t>
      </w:r>
      <w:r>
        <w:rPr>
          <w:b/>
          <w:rtl w:val="0"/>
        </w:rPr>
        <w:t xml:space="preserve"> years</w:t>
      </w:r>
    </w:p>
    <w:tbl>
      <w:tblPr>
        <w:tblStyle w:val="21"/>
        <w:tblW w:w="9105" w:type="dxa"/>
        <w:tblInd w:w="-1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080"/>
        <w:gridCol w:w="2595"/>
        <w:gridCol w:w="1785"/>
        <w:gridCol w:w="1710"/>
        <w:gridCol w:w="193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Contract title</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Client</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Location</w:t>
            </w:r>
          </w:p>
        </w:tc>
        <w:tc>
          <w:tcPr>
            <w:tcBorders>
              <w:top w:val="nil"/>
              <w:left w:val="single" w:color="FFFFFF" w:sz="18" w:space="0"/>
              <w:bottom w:val="single" w:color="000000" w:sz="8" w:space="0"/>
              <w:right w:val="nil"/>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Contract amount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single" w:color="000000" w:sz="8" w:space="0"/>
              <w:left w:val="nil"/>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single"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single"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single"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single"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r>
    </w:tbl>
    <w:p>
      <w:pPr>
        <w:keepNext/>
        <w:keepLines w:val="0"/>
        <w:pageBreakBefore w:val="0"/>
        <w:widowControl/>
        <w:numPr>
          <w:ilvl w:val="0"/>
          <w:numId w:val="5"/>
        </w:numPr>
        <w:pBdr>
          <w:top w:val="none" w:color="000000" w:sz="0" w:space="0"/>
          <w:left w:val="none" w:color="000000" w:sz="0" w:space="0"/>
          <w:bottom w:val="none" w:color="000000" w:sz="0" w:space="0"/>
          <w:right w:val="none" w:color="000000" w:sz="0" w:space="0"/>
          <w:between w:val="none" w:color="000000" w:sz="0" w:space="0"/>
        </w:pBdr>
        <w:shd w:val="clear" w:fill="auto"/>
        <w:spacing w:before="200" w:after="100" w:line="276" w:lineRule="auto"/>
        <w:ind w:left="360" w:right="-28" w:hanging="360"/>
      </w:pPr>
      <w:bookmarkStart w:id="15" w:name="_heading=h.1ksv4uv" w:colFirst="0" w:colLast="0"/>
      <w:bookmarkEnd w:id="15"/>
      <w:r>
        <w:rPr>
          <w:b/>
          <w:rtl w:val="0"/>
        </w:rPr>
        <w:t>All current contracts underway</w:t>
      </w:r>
    </w:p>
    <w:tbl>
      <w:tblPr>
        <w:tblStyle w:val="22"/>
        <w:tblW w:w="907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050"/>
        <w:gridCol w:w="2595"/>
        <w:gridCol w:w="1815"/>
        <w:gridCol w:w="1095"/>
        <w:gridCol w:w="960"/>
        <w:gridCol w:w="15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Contract title</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Client</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Location</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Contract amount</w:t>
            </w:r>
          </w:p>
        </w:tc>
        <w:tc>
          <w:tcPr>
            <w:tcBorders>
              <w:top w:val="nil"/>
              <w:left w:val="single" w:color="FFFFFF" w:sz="18" w:space="0"/>
              <w:bottom w:val="single" w:color="000000" w:sz="8" w:space="0"/>
              <w:right w:val="nil"/>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Value of remaining work</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single"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spacing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05" w:hRule="atLeast"/>
        </w:trPr>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spacing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r>
    </w:tbl>
    <w:p>
      <w:pPr>
        <w:keepNext/>
        <w:keepLines w:val="0"/>
        <w:pageBreakBefore w:val="0"/>
        <w:widowControl/>
        <w:numPr>
          <w:ilvl w:val="0"/>
          <w:numId w:val="5"/>
        </w:numPr>
        <w:pBdr>
          <w:top w:val="none" w:color="000000" w:sz="0" w:space="0"/>
          <w:left w:val="none" w:color="000000" w:sz="0" w:space="0"/>
          <w:bottom w:val="none" w:color="000000" w:sz="0" w:space="0"/>
          <w:right w:val="none" w:color="000000" w:sz="0" w:space="0"/>
          <w:between w:val="none" w:color="000000" w:sz="0" w:space="0"/>
        </w:pBdr>
        <w:shd w:val="clear" w:fill="auto"/>
        <w:spacing w:before="200" w:after="100" w:line="276" w:lineRule="auto"/>
        <w:ind w:left="360" w:right="-28" w:hanging="360"/>
      </w:pPr>
      <w:bookmarkStart w:id="16" w:name="_heading=h.44sinio" w:colFirst="0" w:colLast="0"/>
      <w:bookmarkEnd w:id="16"/>
      <w:r>
        <w:rPr>
          <w:b/>
          <w:rtl w:val="0"/>
        </w:rPr>
        <w:t xml:space="preserve">All contracts committed to start </w:t>
      </w:r>
    </w:p>
    <w:tbl>
      <w:tblPr>
        <w:tblStyle w:val="23"/>
        <w:tblW w:w="9105" w:type="dxa"/>
        <w:tblInd w:w="-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110"/>
        <w:gridCol w:w="2610"/>
        <w:gridCol w:w="1785"/>
        <w:gridCol w:w="1665"/>
        <w:gridCol w:w="193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Contract title</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Client</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Location</w:t>
            </w:r>
          </w:p>
        </w:tc>
        <w:tc>
          <w:tcPr>
            <w:tcBorders>
              <w:top w:val="nil"/>
              <w:left w:val="single" w:color="FFFFFF" w:sz="18" w:space="0"/>
              <w:bottom w:val="single" w:color="000000" w:sz="8" w:space="0"/>
              <w:right w:val="nil"/>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Expected value of work</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single" w:color="000000" w:sz="8" w:space="0"/>
              <w:left w:val="nil"/>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single"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after="0" w:line="240" w:lineRule="auto"/>
              <w:rPr>
                <w:rFonts w:ascii="Calibri" w:hAnsi="Calibri" w:eastAsia="Calibri" w:cs="Calibri"/>
              </w:rPr>
            </w:pPr>
          </w:p>
        </w:tc>
        <w:tc>
          <w:tcPr>
            <w:tcBorders>
              <w:top w:val="single"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before="0" w:after="0" w:line="240" w:lineRule="auto"/>
              <w:rPr>
                <w:rFonts w:ascii="Calibri" w:hAnsi="Calibri" w:eastAsia="Calibri" w:cs="Calibri"/>
              </w:rPr>
            </w:pPr>
          </w:p>
        </w:tc>
        <w:tc>
          <w:tcPr>
            <w:tcBorders>
              <w:top w:val="nil"/>
              <w:left w:val="nil"/>
              <w:bottom w:val="dashed" w:color="000000" w:sz="4" w:space="0"/>
              <w:right w:val="dashed" w:color="000000" w:sz="4" w:space="0"/>
            </w:tcBorders>
            <w:tcMar>
              <w:top w:w="100" w:type="dxa"/>
              <w:left w:w="100" w:type="dxa"/>
              <w:bottom w:w="100" w:type="dxa"/>
              <w:right w:w="100" w:type="dxa"/>
            </w:tcMa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rPr>
            </w:pPr>
          </w:p>
        </w:tc>
      </w:tr>
    </w:tbl>
    <w:p>
      <w:pPr>
        <w:keepNext/>
        <w:keepLines w:val="0"/>
        <w:pageBreakBefore w:val="0"/>
        <w:widowControl/>
        <w:numPr>
          <w:ilvl w:val="0"/>
          <w:numId w:val="5"/>
        </w:numPr>
        <w:pBdr>
          <w:top w:val="none" w:color="000000" w:sz="0" w:space="0"/>
          <w:left w:val="none" w:color="000000" w:sz="0" w:space="0"/>
          <w:bottom w:val="none" w:color="000000" w:sz="0" w:space="0"/>
          <w:right w:val="none" w:color="000000" w:sz="0" w:space="0"/>
          <w:between w:val="none" w:color="000000" w:sz="0" w:space="0"/>
        </w:pBdr>
        <w:shd w:val="clear" w:fill="auto"/>
        <w:spacing w:before="200" w:after="100" w:line="276" w:lineRule="auto"/>
        <w:ind w:left="360" w:right="-28" w:hanging="360"/>
      </w:pPr>
      <w:bookmarkStart w:id="17" w:name="_heading=h.2jxsxqh" w:colFirst="0" w:colLast="0"/>
      <w:bookmarkEnd w:id="17"/>
      <w:r>
        <w:rPr>
          <w:b/>
          <w:rtl w:val="0"/>
        </w:rPr>
        <w:t xml:space="preserve">Assets </w:t>
      </w:r>
      <w:r>
        <w:rPr>
          <w:shd w:val="clear" w:fill="CCCCCC"/>
          <w:rtl w:val="0"/>
        </w:rPr>
        <w:t>[delete if not required]</w:t>
      </w:r>
    </w:p>
    <w:tbl>
      <w:tblPr>
        <w:tblStyle w:val="24"/>
        <w:tblW w:w="903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050"/>
        <w:gridCol w:w="4425"/>
        <w:gridCol w:w="35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No.</w:t>
            </w:r>
          </w:p>
        </w:tc>
        <w:tc>
          <w:tcPr>
            <w:tcBorders>
              <w:top w:val="nil"/>
              <w:left w:val="single" w:color="FFFFFF" w:sz="18" w:space="0"/>
              <w:bottom w:val="single" w:color="000000" w:sz="8" w:space="0"/>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rPr>
            </w:pPr>
            <w:r>
              <w:rPr>
                <w:rFonts w:ascii="Calibri" w:hAnsi="Calibri" w:eastAsia="Calibri" w:cs="Calibri"/>
                <w:b/>
                <w:color w:val="FFFFFF"/>
                <w:rtl w:val="0"/>
              </w:rPr>
              <w:t>Name of asset</w:t>
            </w:r>
          </w:p>
        </w:tc>
        <w:tc>
          <w:tcPr>
            <w:tcBorders>
              <w:top w:val="nil"/>
              <w:left w:val="single" w:color="FFFFFF" w:sz="18" w:space="0"/>
              <w:bottom w:val="single" w:color="000000" w:sz="8" w:space="0"/>
              <w:right w:val="nil"/>
            </w:tcBorders>
            <w:shd w:val="clear" w:color="auto" w:fill="000000"/>
            <w:tcMar>
              <w:top w:w="100" w:type="dxa"/>
              <w:left w:w="100" w:type="dxa"/>
              <w:bottom w:w="100" w:type="dxa"/>
              <w:right w:w="100" w:type="dxa"/>
            </w:tcMar>
            <w:vAlign w:val="top"/>
          </w:tcPr>
          <w:p>
            <w:pPr>
              <w:widowControl w:val="0"/>
              <w:spacing w:before="0" w:after="0" w:line="240" w:lineRule="auto"/>
              <w:ind w:left="90" w:firstLine="0"/>
              <w:rPr>
                <w:rFonts w:ascii="Calibri" w:hAnsi="Calibri" w:eastAsia="Calibri" w:cs="Calibri"/>
                <w:b/>
                <w:color w:val="FFFFFF"/>
              </w:rPr>
            </w:pPr>
            <w:r>
              <w:rPr>
                <w:rFonts w:ascii="Calibri" w:hAnsi="Calibri" w:eastAsia="Calibri" w:cs="Calibri"/>
                <w:b/>
                <w:color w:val="FFFFFF"/>
                <w:rtl w:val="0"/>
              </w:rPr>
              <w:t>Asset owned or leased by the entity</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single" w:color="000000" w:sz="8" w:space="0"/>
              <w:left w:val="nil"/>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c>
          <w:tcPr>
            <w:tcBorders>
              <w:top w:val="single"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c>
          <w:tcPr>
            <w:tcBorders>
              <w:top w:val="single"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dashed" w:color="000000" w:sz="8" w:space="0"/>
              <w:left w:val="nil"/>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b/>
              </w:rPr>
            </w:pPr>
          </w:p>
        </w:tc>
      </w:tr>
    </w:tbl>
    <w:p>
      <w:pPr>
        <w:rPr>
          <w:u w:val="single"/>
        </w:rPr>
      </w:pPr>
    </w:p>
    <w:tbl>
      <w:tblPr>
        <w:tblStyle w:val="25"/>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18" w:name="_heading=h.z337ya" w:colFirst="0" w:colLast="0"/>
            <w:bookmarkEnd w:id="18"/>
            <w:r>
              <w:rPr>
                <w:rFonts w:ascii="Arial" w:hAnsi="Arial" w:eastAsia="Arial" w:cs="Arial"/>
                <w:sz w:val="18"/>
                <w:szCs w:val="18"/>
                <w:rtl w:val="0"/>
              </w:rPr>
              <w:t>Signature:</w:t>
            </w:r>
          </w:p>
        </w:tc>
      </w:tr>
    </w:tbl>
    <w:p>
      <w:pPr>
        <w:pStyle w:val="4"/>
        <w:jc w:val="left"/>
      </w:pPr>
      <w:bookmarkStart w:id="19" w:name="_heading=h.3j2qqm3" w:colFirst="0" w:colLast="0"/>
      <w:bookmarkEnd w:id="19"/>
      <w:r>
        <w:rPr>
          <w:rtl w:val="0"/>
        </w:rPr>
        <w:t>0.5 Format for Resume of Proposed Key Personnel</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rFonts w:ascii="Arial" w:hAnsi="Arial" w:eastAsia="Arial" w:cs="Arial"/>
          <w:i w:val="0"/>
          <w:color w:val="000000"/>
          <w:sz w:val="18"/>
          <w:szCs w:val="18"/>
        </w:rPr>
      </w:pPr>
      <w:r>
        <w:rPr>
          <w:b/>
          <w:rtl w:val="0"/>
        </w:rPr>
        <w:t xml:space="preserve">Submission date: </w:t>
      </w:r>
      <w:r>
        <w:rPr>
          <w:rtl w:val="0"/>
        </w:rPr>
        <w:tab/>
      </w:r>
      <w:r>
        <w:rPr>
          <w:shd w:val="clear" w:fill="CCCCCC"/>
          <w:rtl w:val="0"/>
        </w:rPr>
        <w:t>___/___/___</w:t>
      </w:r>
    </w:p>
    <w:tbl>
      <w:tblPr>
        <w:tblStyle w:val="26"/>
        <w:tblW w:w="90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05"/>
        <w:gridCol w:w="68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Borders>
              <w:top w:val="single" w:color="000000" w:sz="18"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Position</w:t>
            </w:r>
          </w:p>
        </w:tc>
        <w:tc>
          <w:tcPr>
            <w:tcBorders>
              <w:top w:val="single" w:color="000000" w:sz="18"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Name of personnel</w:t>
            </w: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Title</w:t>
            </w: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Years with entity</w:t>
            </w: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Nationality</w:t>
            </w: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 xml:space="preserve">Language proficiency </w:t>
            </w: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shd w:val="clear" w:fill="CCCCCC"/>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5"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Education/ qualifications</w:t>
            </w: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shd w:val="clear" w:fill="CCCCCC"/>
              </w:rPr>
            </w:pPr>
            <w:r>
              <w:rPr>
                <w:rFonts w:ascii="Arial" w:hAnsi="Arial" w:eastAsia="Arial" w:cs="Arial"/>
                <w:i w:val="0"/>
                <w:color w:val="000000"/>
                <w:sz w:val="18"/>
                <w:szCs w:val="18"/>
                <w:shd w:val="clear" w:fill="CCCCCC"/>
                <w:rtl w:val="0"/>
              </w:rPr>
              <w:t>[Summarize college/university and other specialized education of personnel, giving names of schools, dates attended, and degrees/qualifications obtained.]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5"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Professional certifications</w:t>
            </w: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100" w:line="240" w:lineRule="auto"/>
              <w:ind w:right="0"/>
              <w:rPr>
                <w:rFonts w:ascii="Arial" w:hAnsi="Arial" w:eastAsia="Arial" w:cs="Arial"/>
                <w:i w:val="0"/>
                <w:color w:val="000000"/>
                <w:sz w:val="18"/>
                <w:szCs w:val="18"/>
                <w:shd w:val="clear" w:fill="CCCCCC"/>
              </w:rPr>
            </w:pPr>
            <w:r>
              <w:rPr>
                <w:rFonts w:ascii="Arial" w:hAnsi="Arial" w:eastAsia="Arial" w:cs="Arial"/>
                <w:i w:val="0"/>
                <w:color w:val="000000"/>
                <w:sz w:val="18"/>
                <w:szCs w:val="18"/>
                <w:shd w:val="clear" w:fill="CCCCCC"/>
                <w:rtl w:val="0"/>
              </w:rPr>
              <w:t>[Provide details of professional certifications relevant to the scope of services]</w:t>
            </w:r>
          </w:p>
          <w:p>
            <w:pPr>
              <w:pStyle w:val="10"/>
              <w:keepNext w:val="0"/>
              <w:keepLines w:val="0"/>
              <w:numPr>
                <w:ilvl w:val="0"/>
                <w:numId w:val="6"/>
              </w:numPr>
              <w:tabs>
                <w:tab w:val="left" w:pos="-1440"/>
                <w:tab w:val="left" w:pos="7200"/>
              </w:tabs>
              <w:spacing w:before="0" w:after="0" w:line="240" w:lineRule="auto"/>
              <w:ind w:left="601" w:right="-90" w:hanging="284"/>
              <w:rPr>
                <w:rFonts w:ascii="Arial" w:hAnsi="Arial" w:eastAsia="Arial" w:cs="Arial"/>
                <w:sz w:val="18"/>
                <w:szCs w:val="18"/>
              </w:rPr>
            </w:pPr>
            <w:r>
              <w:rPr>
                <w:rFonts w:ascii="Arial" w:hAnsi="Arial" w:eastAsia="Arial" w:cs="Arial"/>
                <w:i w:val="0"/>
                <w:color w:val="000000"/>
                <w:sz w:val="18"/>
                <w:szCs w:val="18"/>
                <w:rtl w:val="0"/>
              </w:rPr>
              <w:t xml:space="preserve">Name of institution:  </w:t>
            </w:r>
            <w:r>
              <w:rPr>
                <w:rFonts w:ascii="Arial" w:hAnsi="Arial" w:eastAsia="Arial" w:cs="Arial"/>
                <w:i w:val="0"/>
                <w:color w:val="000000"/>
                <w:sz w:val="18"/>
                <w:szCs w:val="18"/>
                <w:shd w:val="clear" w:fill="CCCCCC"/>
                <w:rtl w:val="0"/>
              </w:rPr>
              <w:t>____________________________________________</w:t>
            </w:r>
          </w:p>
          <w:p>
            <w:pPr>
              <w:pStyle w:val="10"/>
              <w:keepNext w:val="0"/>
              <w:keepLines w:val="0"/>
              <w:numPr>
                <w:ilvl w:val="0"/>
                <w:numId w:val="6"/>
              </w:numPr>
              <w:tabs>
                <w:tab w:val="left" w:pos="-1440"/>
                <w:tab w:val="left" w:pos="7200"/>
              </w:tabs>
              <w:spacing w:before="0" w:after="0" w:line="240" w:lineRule="auto"/>
              <w:ind w:left="601" w:right="0" w:hanging="284"/>
              <w:rPr>
                <w:rFonts w:ascii="Arial" w:hAnsi="Arial" w:eastAsia="Arial" w:cs="Arial"/>
                <w:sz w:val="18"/>
                <w:szCs w:val="18"/>
              </w:rPr>
            </w:pPr>
            <w:r>
              <w:rPr>
                <w:rFonts w:ascii="Arial" w:hAnsi="Arial" w:eastAsia="Arial" w:cs="Arial"/>
                <w:i w:val="0"/>
                <w:color w:val="000000"/>
                <w:sz w:val="18"/>
                <w:szCs w:val="18"/>
                <w:rtl w:val="0"/>
              </w:rPr>
              <w:t xml:space="preserve">Date of certification: </w:t>
            </w:r>
            <w:r>
              <w:rPr>
                <w:rFonts w:ascii="Arial" w:hAnsi="Arial" w:eastAsia="Arial" w:cs="Arial"/>
                <w:i w:val="0"/>
                <w:color w:val="000000"/>
                <w:sz w:val="18"/>
                <w:szCs w:val="18"/>
                <w:shd w:val="clear" w:fill="CCCCCC"/>
                <w:rtl w:val="0"/>
              </w:rPr>
              <w:t>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5" w:hRule="atLeast"/>
        </w:trPr>
        <w:tc>
          <w:tcPr>
            <w:tcBorders>
              <w:top w:val="dashed" w:color="000000" w:sz="4" w:space="0"/>
              <w:left w:val="nil"/>
              <w:bottom w:val="dashed" w:color="000000" w:sz="4"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Employment record/</w:t>
            </w:r>
          </w:p>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experience</w:t>
            </w:r>
          </w:p>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p>
        </w:tc>
        <w:tc>
          <w:tcPr>
            <w:tcBorders>
              <w:top w:val="dashed" w:color="000000" w:sz="4" w:space="0"/>
              <w:left w:val="dashed" w:color="000000" w:sz="4" w:space="0"/>
              <w:bottom w:val="dashed" w:color="000000" w:sz="4" w:space="0"/>
              <w:right w:val="nil"/>
            </w:tcBorders>
            <w:tcMar>
              <w:top w:w="0" w:type="dxa"/>
              <w:left w:w="108" w:type="dxa"/>
              <w:bottom w:w="0" w:type="dxa"/>
              <w:right w:w="108" w:type="dxa"/>
            </w:tcMar>
            <w:vAlign w:val="center"/>
          </w:tcPr>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r>
              <w:rPr>
                <w:rFonts w:ascii="Arial" w:hAnsi="Arial" w:eastAsia="Arial" w:cs="Arial"/>
                <w:i w:val="0"/>
                <w:color w:val="000000"/>
                <w:sz w:val="18"/>
                <w:szCs w:val="18"/>
                <w:shd w:val="clear" w:fill="CCCCCC"/>
                <w:rtl w:val="0"/>
              </w:rPr>
              <w:t>[Starting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0" w:hRule="atLeast"/>
        </w:trPr>
        <w:tc>
          <w:tcPr>
            <w:tcBorders>
              <w:top w:val="dashed" w:color="000000" w:sz="4" w:space="0"/>
              <w:left w:val="nil"/>
              <w:bottom w:val="single" w:color="000000" w:sz="18" w:space="0"/>
              <w:right w:val="dashed" w:color="000000" w:sz="4" w:space="0"/>
            </w:tcBorders>
            <w:shd w:val="clear" w:color="auto" w:fill="F3F3F3"/>
            <w:tcMar>
              <w:top w:w="0" w:type="dxa"/>
              <w:left w:w="108" w:type="dxa"/>
              <w:bottom w:w="0" w:type="dxa"/>
              <w:right w:w="108" w:type="dxa"/>
            </w:tcMar>
            <w:vAlign w:val="center"/>
          </w:tcPr>
          <w:p>
            <w:pPr>
              <w:pStyle w:val="10"/>
              <w:keepNext w:val="0"/>
              <w:keepLines w:val="0"/>
              <w:tabs>
                <w:tab w:val="left" w:pos="6300"/>
              </w:tabs>
              <w:spacing w:before="0" w:after="0" w:line="240" w:lineRule="auto"/>
              <w:ind w:right="195"/>
              <w:rPr>
                <w:rFonts w:ascii="Arial" w:hAnsi="Arial" w:eastAsia="Arial" w:cs="Arial"/>
                <w:b/>
                <w:i w:val="0"/>
                <w:color w:val="000000"/>
                <w:sz w:val="18"/>
                <w:szCs w:val="18"/>
              </w:rPr>
            </w:pPr>
            <w:r>
              <w:rPr>
                <w:rFonts w:ascii="Arial" w:hAnsi="Arial" w:eastAsia="Arial" w:cs="Arial"/>
                <w:b/>
                <w:i w:val="0"/>
                <w:color w:val="000000"/>
                <w:sz w:val="18"/>
                <w:szCs w:val="18"/>
                <w:rtl w:val="0"/>
              </w:rPr>
              <w:t>References</w:t>
            </w:r>
          </w:p>
          <w:p>
            <w:pPr>
              <w:pStyle w:val="10"/>
              <w:keepNext w:val="0"/>
              <w:keepLines w:val="0"/>
              <w:tabs>
                <w:tab w:val="left" w:pos="-1440"/>
                <w:tab w:val="left" w:pos="7200"/>
              </w:tabs>
              <w:spacing w:before="0" w:after="0" w:line="240" w:lineRule="auto"/>
              <w:ind w:right="195"/>
              <w:rPr>
                <w:rFonts w:ascii="Arial" w:hAnsi="Arial" w:eastAsia="Arial" w:cs="Arial"/>
                <w:b/>
                <w:i w:val="0"/>
                <w:color w:val="000000"/>
                <w:sz w:val="18"/>
                <w:szCs w:val="18"/>
              </w:rPr>
            </w:pPr>
          </w:p>
        </w:tc>
        <w:tc>
          <w:tcPr>
            <w:tcBorders>
              <w:top w:val="dashed" w:color="000000" w:sz="4" w:space="0"/>
              <w:left w:val="dashed" w:color="000000" w:sz="4" w:space="0"/>
              <w:bottom w:val="single" w:color="000000" w:sz="18" w:space="0"/>
              <w:right w:val="nil"/>
            </w:tcBorders>
            <w:tcMar>
              <w:top w:w="0" w:type="dxa"/>
              <w:left w:w="108" w:type="dxa"/>
              <w:bottom w:w="0" w:type="dxa"/>
              <w:right w:w="108" w:type="dxa"/>
            </w:tcMar>
            <w:vAlign w:val="center"/>
          </w:tcPr>
          <w:p>
            <w:pPr>
              <w:pStyle w:val="10"/>
              <w:keepNext w:val="0"/>
              <w:keepLines w:val="0"/>
              <w:tabs>
                <w:tab w:val="left" w:pos="6300"/>
              </w:tabs>
              <w:spacing w:before="0" w:after="0" w:line="240" w:lineRule="auto"/>
              <w:ind w:right="0"/>
              <w:rPr>
                <w:rFonts w:ascii="Arial" w:hAnsi="Arial" w:eastAsia="Arial" w:cs="Arial"/>
                <w:i w:val="0"/>
                <w:color w:val="000000"/>
                <w:sz w:val="18"/>
                <w:szCs w:val="18"/>
                <w:shd w:val="clear" w:fill="CCCCCC"/>
              </w:rPr>
            </w:pPr>
            <w:r>
              <w:rPr>
                <w:rFonts w:ascii="Arial" w:hAnsi="Arial" w:eastAsia="Arial" w:cs="Arial"/>
                <w:i w:val="0"/>
                <w:color w:val="000000"/>
                <w:sz w:val="18"/>
                <w:szCs w:val="18"/>
                <w:shd w:val="clear" w:fill="CCCCCC"/>
                <w:rtl w:val="0"/>
              </w:rPr>
              <w:t>[Provide names, addresses, phone and email contact information for two (2) references]</w:t>
            </w:r>
          </w:p>
          <w:p>
            <w:pPr>
              <w:pStyle w:val="10"/>
              <w:keepNext w:val="0"/>
              <w:keepLines w:val="0"/>
              <w:tabs>
                <w:tab w:val="left" w:pos="-1440"/>
                <w:tab w:val="left" w:pos="7200"/>
              </w:tabs>
              <w:spacing w:before="0" w:after="0" w:line="240" w:lineRule="auto"/>
              <w:ind w:right="0"/>
              <w:rPr>
                <w:rFonts w:ascii="Arial" w:hAnsi="Arial" w:eastAsia="Arial" w:cs="Arial"/>
                <w:i w:val="0"/>
                <w:color w:val="000000"/>
                <w:sz w:val="18"/>
                <w:szCs w:val="18"/>
              </w:rPr>
            </w:pPr>
          </w:p>
          <w:p>
            <w:pPr>
              <w:pStyle w:val="10"/>
              <w:keepNext w:val="0"/>
              <w:keepLines w:val="0"/>
              <w:widowControl/>
              <w:numPr>
                <w:ilvl w:val="0"/>
                <w:numId w:val="6"/>
              </w:numPr>
              <w:pBdr>
                <w:top w:val="none" w:color="000000" w:sz="0" w:space="0"/>
                <w:left w:val="none" w:color="000000" w:sz="0" w:space="0"/>
                <w:bottom w:val="none" w:color="000000" w:sz="0" w:space="0"/>
                <w:right w:val="none" w:color="000000" w:sz="0" w:space="0"/>
                <w:between w:val="none" w:color="000000" w:sz="0" w:space="0"/>
              </w:pBdr>
              <w:shd w:val="clear" w:fill="auto"/>
              <w:tabs>
                <w:tab w:val="left" w:pos="-1440"/>
                <w:tab w:val="left" w:pos="7200"/>
              </w:tabs>
              <w:spacing w:before="0" w:after="0" w:line="276" w:lineRule="auto"/>
              <w:ind w:left="601" w:right="0" w:hanging="284"/>
              <w:jc w:val="left"/>
              <w:rPr>
                <w:rFonts w:ascii="Arial" w:hAnsi="Arial" w:eastAsia="Arial" w:cs="Arial"/>
                <w:sz w:val="18"/>
                <w:szCs w:val="18"/>
              </w:rPr>
            </w:pPr>
            <w:r>
              <w:rPr>
                <w:rFonts w:ascii="Arial" w:hAnsi="Arial" w:eastAsia="Arial" w:cs="Arial"/>
                <w:b/>
                <w:i w:val="0"/>
                <w:color w:val="000000"/>
                <w:sz w:val="18"/>
                <w:szCs w:val="18"/>
                <w:rtl w:val="0"/>
              </w:rPr>
              <w:t>Reference 1:</w:t>
            </w:r>
            <w:r>
              <w:rPr>
                <w:rFonts w:ascii="Arial" w:hAnsi="Arial" w:eastAsia="Arial" w:cs="Arial"/>
                <w:i w:val="0"/>
                <w:color w:val="000000"/>
                <w:sz w:val="18"/>
                <w:szCs w:val="18"/>
                <w:rtl w:val="0"/>
              </w:rPr>
              <w:t xml:space="preserve"> </w:t>
            </w:r>
            <w:r>
              <w:rPr>
                <w:rFonts w:ascii="Arial" w:hAnsi="Arial" w:eastAsia="Arial" w:cs="Arial"/>
                <w:i w:val="0"/>
                <w:color w:val="000000"/>
                <w:sz w:val="18"/>
                <w:szCs w:val="18"/>
                <w:shd w:val="clear" w:fill="CCCCCC"/>
                <w:rtl w:val="0"/>
              </w:rPr>
              <w:t>_________________________________________________</w:t>
            </w:r>
          </w:p>
          <w:p>
            <w:pPr>
              <w:pStyle w:val="10"/>
              <w:keepNext w:val="0"/>
              <w:keepLines w:val="0"/>
              <w:widowControl/>
              <w:numPr>
                <w:ilvl w:val="0"/>
                <w:numId w:val="6"/>
              </w:numPr>
              <w:pBdr>
                <w:top w:val="none" w:color="000000" w:sz="0" w:space="0"/>
                <w:left w:val="none" w:color="000000" w:sz="0" w:space="0"/>
                <w:bottom w:val="none" w:color="000000" w:sz="0" w:space="0"/>
                <w:right w:val="none" w:color="000000" w:sz="0" w:space="0"/>
                <w:between w:val="none" w:color="000000" w:sz="0" w:space="0"/>
              </w:pBdr>
              <w:shd w:val="clear" w:fill="auto"/>
              <w:tabs>
                <w:tab w:val="left" w:pos="-1440"/>
                <w:tab w:val="left" w:pos="7200"/>
              </w:tabs>
              <w:spacing w:before="0" w:after="0" w:line="276" w:lineRule="auto"/>
              <w:ind w:left="601" w:right="0" w:hanging="284"/>
              <w:jc w:val="left"/>
              <w:rPr>
                <w:rFonts w:ascii="Arial" w:hAnsi="Arial" w:eastAsia="Arial" w:cs="Arial"/>
                <w:sz w:val="18"/>
                <w:szCs w:val="18"/>
              </w:rPr>
            </w:pPr>
            <w:r>
              <w:rPr>
                <w:rFonts w:ascii="Arial" w:hAnsi="Arial" w:eastAsia="Arial" w:cs="Arial"/>
                <w:b/>
                <w:i w:val="0"/>
                <w:color w:val="000000"/>
                <w:sz w:val="18"/>
                <w:szCs w:val="18"/>
                <w:rtl w:val="0"/>
              </w:rPr>
              <w:t>Reference 2:</w:t>
            </w:r>
            <w:r>
              <w:rPr>
                <w:rFonts w:ascii="Arial" w:hAnsi="Arial" w:eastAsia="Arial" w:cs="Arial"/>
                <w:i w:val="0"/>
                <w:color w:val="000000"/>
                <w:sz w:val="18"/>
                <w:szCs w:val="18"/>
                <w:rtl w:val="0"/>
              </w:rPr>
              <w:t xml:space="preserve"> </w:t>
            </w:r>
            <w:r>
              <w:rPr>
                <w:rFonts w:ascii="Arial" w:hAnsi="Arial" w:eastAsia="Arial" w:cs="Arial"/>
                <w:i w:val="0"/>
                <w:color w:val="000000"/>
                <w:sz w:val="18"/>
                <w:szCs w:val="18"/>
                <w:shd w:val="clear" w:fill="CCCCCC"/>
                <w:rtl w:val="0"/>
              </w:rPr>
              <w:t>_________________________________________________</w:t>
            </w:r>
          </w:p>
        </w:tc>
      </w:tr>
    </w:tbl>
    <w:p>
      <w:pPr>
        <w:rPr>
          <w:u w:val="single"/>
        </w:rPr>
      </w:pPr>
    </w:p>
    <w:tbl>
      <w:tblPr>
        <w:tblStyle w:val="27"/>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20" w:name="_heading=h.1y810tw" w:colFirst="0" w:colLast="0"/>
            <w:bookmarkEnd w:id="20"/>
            <w:r>
              <w:rPr>
                <w:rFonts w:ascii="Arial" w:hAnsi="Arial" w:eastAsia="Arial" w:cs="Arial"/>
                <w:sz w:val="18"/>
                <w:szCs w:val="18"/>
                <w:rtl w:val="0"/>
              </w:rPr>
              <w:t>Signature:</w:t>
            </w:r>
          </w:p>
        </w:tc>
      </w:tr>
    </w:tbl>
    <w:p>
      <w:pPr>
        <w:pStyle w:val="4"/>
        <w:jc w:val="left"/>
      </w:pPr>
      <w:bookmarkStart w:id="21" w:name="_heading=h.4i7ojhp" w:colFirst="0" w:colLast="0"/>
      <w:bookmarkEnd w:id="21"/>
      <w:r>
        <w:br w:type="page"/>
      </w:r>
    </w:p>
    <w:p>
      <w:pPr>
        <w:pStyle w:val="4"/>
        <w:spacing w:after="200"/>
        <w:jc w:val="left"/>
      </w:pPr>
      <w:bookmarkStart w:id="22" w:name="_heading=h.2xcytpi" w:colFirst="0" w:colLast="0"/>
      <w:bookmarkEnd w:id="22"/>
      <w:r>
        <w:rPr>
          <w:rtl w:val="0"/>
        </w:rPr>
        <w:t>0.6 Statement of Exclusivity and Availability</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b/>
        </w:rPr>
      </w:pPr>
      <w:r>
        <w:rPr>
          <w:b/>
          <w:rtl w:val="0"/>
        </w:rPr>
        <w:t xml:space="preserve">Submission date: </w:t>
      </w:r>
      <w:r>
        <w:rPr>
          <w:rtl w:val="0"/>
        </w:rPr>
        <w:tab/>
      </w:r>
      <w:r>
        <w:rPr>
          <w:shd w:val="clear" w:fill="CCCCCC"/>
          <w:rtl w:val="0"/>
        </w:rPr>
        <w:t>___/___/___</w:t>
      </w:r>
    </w:p>
    <w:p>
      <w:pPr>
        <w:tabs>
          <w:tab w:val="left" w:pos="1701"/>
        </w:tabs>
        <w:spacing w:before="0" w:after="200"/>
      </w:pPr>
      <w:r>
        <w:rPr>
          <w:rtl w:val="0"/>
        </w:rPr>
        <w:t xml:space="preserve">I, the undersigned, hereby declare that I agree to participate exclusively with the bidder </w:t>
      </w:r>
      <w:r>
        <w:rPr>
          <w:shd w:val="clear" w:fill="CCCCCC"/>
          <w:rtl w:val="0"/>
        </w:rPr>
        <w:t>[insert bidder name]</w:t>
      </w:r>
      <w:r>
        <w:rPr>
          <w:rtl w:val="0"/>
        </w:rPr>
        <w:t xml:space="preserve"> in the above-mentioned ITB. I further declare that I am able and willing to work for the period(s) foreseen for the position for which my CV has been included in the event that this bid is successful, namely:</w:t>
      </w:r>
    </w:p>
    <w:tbl>
      <w:tblPr>
        <w:tblStyle w:val="28"/>
        <w:tblW w:w="4253" w:type="dxa"/>
        <w:tblInd w:w="2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2129"/>
        <w:gridCol w:w="2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60" w:hRule="atLeast"/>
        </w:trPr>
        <w:tc>
          <w:tcPr>
            <w:tcBorders>
              <w:top w:val="nil"/>
              <w:left w:val="nil"/>
              <w:bottom w:val="nil"/>
              <w:right w:val="single" w:color="FFFFFF" w:sz="18" w:space="0"/>
            </w:tcBorders>
            <w:shd w:val="clear" w:color="auto" w:fill="000000"/>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b/>
                <w:color w:val="FFFFFF"/>
              </w:rPr>
            </w:pPr>
            <w:r>
              <w:rPr>
                <w:rFonts w:ascii="Calibri" w:hAnsi="Calibri" w:eastAsia="Calibri" w:cs="Calibri"/>
                <w:b/>
                <w:color w:val="FFFFFF"/>
                <w:rtl w:val="0"/>
              </w:rPr>
              <w:t>From</w:t>
            </w:r>
          </w:p>
        </w:tc>
        <w:tc>
          <w:tcPr>
            <w:tcBorders>
              <w:top w:val="nil"/>
              <w:left w:val="single" w:color="FFFFFF" w:sz="18" w:space="0"/>
              <w:bottom w:val="nil"/>
              <w:right w:val="nil"/>
            </w:tcBorders>
            <w:shd w:val="clear" w:color="auto" w:fill="000000"/>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b/>
                <w:color w:val="FFFFFF"/>
              </w:rPr>
            </w:pPr>
            <w:r>
              <w:rPr>
                <w:rFonts w:ascii="Calibri" w:hAnsi="Calibri" w:eastAsia="Calibri" w:cs="Calibri"/>
                <w:b/>
                <w:color w:val="FFFFFF"/>
                <w:rtl w:val="0"/>
              </w:rPr>
              <w:t>To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60" w:hRule="atLeast"/>
        </w:trPr>
        <w:tc>
          <w:tcPr>
            <w:tcBorders>
              <w:top w:val="nil"/>
              <w:left w:val="nil"/>
              <w:bottom w:val="dashed" w:color="000000" w:sz="4" w:space="0"/>
              <w:right w:val="dashed" w:color="000000" w:sz="4" w:space="0"/>
            </w:tcBorders>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[start of period 1]</w:t>
            </w:r>
          </w:p>
        </w:tc>
        <w:tc>
          <w:tcPr>
            <w:tcBorders>
              <w:top w:val="nil"/>
              <w:left w:val="dashed" w:color="000000" w:sz="4" w:space="0"/>
              <w:bottom w:val="dashed" w:color="000000" w:sz="4" w:space="0"/>
              <w:right w:val="nil"/>
            </w:tcBorders>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[end of period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60" w:hRule="atLeast"/>
        </w:trPr>
        <w:tc>
          <w:tcPr>
            <w:tcBorders>
              <w:top w:val="dashed" w:color="000000" w:sz="4" w:space="0"/>
              <w:left w:val="nil"/>
              <w:bottom w:val="dashed" w:color="000000" w:sz="4" w:space="0"/>
              <w:right w:val="dashed" w:color="000000" w:sz="4" w:space="0"/>
            </w:tcBorders>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[start of period 2]</w:t>
            </w:r>
          </w:p>
        </w:tc>
        <w:tc>
          <w:tcPr>
            <w:tcBorders>
              <w:top w:val="dashed" w:color="000000" w:sz="4" w:space="0"/>
              <w:left w:val="dashed" w:color="000000" w:sz="4" w:space="0"/>
              <w:bottom w:val="dashed" w:color="000000" w:sz="4" w:space="0"/>
              <w:right w:val="nil"/>
            </w:tcBorders>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[end of period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60" w:hRule="atLeast"/>
        </w:trPr>
        <w:tc>
          <w:tcPr>
            <w:tcBorders>
              <w:top w:val="dashed" w:color="000000" w:sz="4" w:space="0"/>
              <w:left w:val="nil"/>
              <w:bottom w:val="single" w:color="000000" w:sz="18" w:space="0"/>
              <w:right w:val="dashed" w:color="000000" w:sz="4" w:space="0"/>
            </w:tcBorders>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shd w:val="clear" w:fill="CCCCCC"/>
              </w:rPr>
            </w:pPr>
            <w:r>
              <w:rPr>
                <w:rFonts w:ascii="Calibri" w:hAnsi="Calibri" w:eastAsia="Calibri" w:cs="Calibri"/>
                <w:shd w:val="clear" w:fill="CCCCCC"/>
                <w:rtl w:val="0"/>
              </w:rPr>
              <w:t>[etc.]</w:t>
            </w:r>
          </w:p>
        </w:tc>
        <w:tc>
          <w:tcPr>
            <w:tcBorders>
              <w:top w:val="dashed" w:color="000000" w:sz="4" w:space="0"/>
              <w:left w:val="dashed" w:color="000000" w:sz="4" w:space="0"/>
              <w:bottom w:val="single" w:color="000000" w:sz="18" w:space="0"/>
              <w:right w:val="nil"/>
            </w:tcBorders>
            <w:tcMar>
              <w:top w:w="0" w:type="dxa"/>
              <w:left w:w="115" w:type="dxa"/>
              <w:bottom w:w="0" w:type="dxa"/>
              <w:right w:w="115" w:type="dxa"/>
            </w:tcMar>
            <w:vAlign w:val="center"/>
          </w:tcPr>
          <w:p>
            <w:pPr>
              <w:tabs>
                <w:tab w:val="left" w:pos="1701"/>
              </w:tabs>
              <w:spacing w:before="40" w:after="40" w:line="240" w:lineRule="auto"/>
              <w:jc w:val="center"/>
              <w:rPr>
                <w:rFonts w:ascii="Calibri" w:hAnsi="Calibri" w:eastAsia="Calibri" w:cs="Calibri"/>
                <w:highlight w:val="cyan"/>
              </w:rPr>
            </w:pPr>
            <w:r>
              <w:rPr>
                <w:rFonts w:ascii="Calibri" w:hAnsi="Calibri" w:eastAsia="Calibri" w:cs="Calibri"/>
                <w:shd w:val="clear" w:fill="CCCCCC"/>
                <w:rtl w:val="0"/>
              </w:rPr>
              <w:t>[etc.]</w:t>
            </w:r>
          </w:p>
        </w:tc>
      </w:tr>
    </w:tbl>
    <w:p>
      <w:pPr>
        <w:tabs>
          <w:tab w:val="left" w:pos="1701"/>
        </w:tabs>
        <w:spacing w:before="400" w:after="200"/>
      </w:pPr>
      <w:r>
        <w:rPr>
          <w:rtl w:val="0"/>
        </w:rPr>
        <w:t>I confirm that I am not engaged with other projects in a position that will require my Services during the time periods in which my Services are required under this ITB.</w:t>
      </w:r>
    </w:p>
    <w:p>
      <w:pPr>
        <w:tabs>
          <w:tab w:val="left" w:pos="1701"/>
        </w:tabs>
        <w:spacing w:before="0" w:after="200"/>
        <w:ind w:right="-150"/>
      </w:pPr>
      <w:r>
        <w:rPr>
          <w:rtl w:val="0"/>
        </w:rPr>
        <w:t>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pPr>
        <w:tabs>
          <w:tab w:val="left" w:pos="1701"/>
        </w:tabs>
        <w:spacing w:before="0" w:after="0"/>
      </w:pPr>
      <w:r>
        <w:rPr>
          <w:rtl w:val="0"/>
        </w:rPr>
        <w:t xml:space="preserve">Furthermore, should this bid be successful, I am fully aware that if I am not available at the expected start date of my Services for reasons other than ill health or </w:t>
      </w:r>
      <w:r>
        <w:rPr>
          <w:i/>
          <w:rtl w:val="0"/>
        </w:rPr>
        <w:t>force majeure</w:t>
      </w:r>
      <w:r>
        <w:rPr>
          <w:rtl w:val="0"/>
        </w:rPr>
        <w:t>, I may be subject to exclusion from UNOPS other tenders and contracts, and the notification of award of contract to the bidder may be rendered null and void.</w:t>
      </w:r>
    </w:p>
    <w:p>
      <w:pPr>
        <w:rPr>
          <w:u w:val="single"/>
        </w:rPr>
      </w:pPr>
    </w:p>
    <w:tbl>
      <w:tblPr>
        <w:tblStyle w:val="29"/>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23" w:name="_heading=h.1ci93xb" w:colFirst="0" w:colLast="0"/>
            <w:bookmarkEnd w:id="23"/>
            <w:r>
              <w:rPr>
                <w:rFonts w:ascii="Arial" w:hAnsi="Arial" w:eastAsia="Arial" w:cs="Arial"/>
                <w:sz w:val="18"/>
                <w:szCs w:val="18"/>
                <w:rtl w:val="0"/>
              </w:rPr>
              <w:t>Signature:</w:t>
            </w:r>
          </w:p>
        </w:tc>
      </w:tr>
    </w:tbl>
    <w:p>
      <w:pPr>
        <w:keepNext/>
        <w:spacing w:before="200"/>
      </w:pPr>
    </w:p>
    <w:p>
      <w:pPr>
        <w:spacing w:before="0" w:after="0"/>
        <w:rPr>
          <w:rFonts w:ascii="Open Sans" w:hAnsi="Open Sans" w:eastAsia="Open Sans" w:cs="Open Sans"/>
        </w:rPr>
      </w:pPr>
    </w:p>
    <w:p>
      <w:pPr>
        <w:spacing w:before="0" w:after="0"/>
        <w:rPr>
          <w:rFonts w:ascii="Open Sans" w:hAnsi="Open Sans" w:eastAsia="Open Sans" w:cs="Open Sans"/>
          <w:sz w:val="20"/>
          <w:szCs w:val="20"/>
          <w:highlight w:val="yellow"/>
        </w:rPr>
      </w:pPr>
      <w:r>
        <w:br w:type="page"/>
      </w:r>
    </w:p>
    <w:p>
      <w:pPr>
        <w:pStyle w:val="4"/>
        <w:spacing w:after="0"/>
        <w:jc w:val="left"/>
      </w:pPr>
      <w:bookmarkStart w:id="24" w:name="_heading=h.3whwml4" w:colFirst="0" w:colLast="0"/>
      <w:bookmarkEnd w:id="24"/>
      <w:r>
        <w:rPr>
          <w:rtl w:val="0"/>
        </w:rPr>
        <w:t>0.7 Performance Statement</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u w:val="single"/>
        </w:rPr>
      </w:pPr>
      <w:r>
        <w:rPr>
          <w:b/>
          <w:rtl w:val="0"/>
        </w:rPr>
        <w:t xml:space="preserve">Submission date: </w:t>
      </w:r>
      <w:r>
        <w:rPr>
          <w:rtl w:val="0"/>
        </w:rPr>
        <w:tab/>
      </w:r>
      <w:r>
        <w:rPr>
          <w:shd w:val="clear" w:fill="CCCCCC"/>
          <w:rtl w:val="0"/>
        </w:rPr>
        <w:t>___/___/___</w:t>
      </w:r>
    </w:p>
    <w:tbl>
      <w:tblPr>
        <w:tblStyle w:val="30"/>
        <w:tblW w:w="915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3240"/>
        <w:gridCol w:w="591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45" w:hRule="atLeast"/>
        </w:trPr>
        <w:tc>
          <w:tcPr>
            <w:gridSpan w:val="2"/>
            <w:tcBorders>
              <w:top w:val="single" w:color="222222" w:sz="18" w:space="0"/>
              <w:left w:val="nil"/>
              <w:bottom w:val="single" w:color="222222" w:sz="18" w:space="0"/>
              <w:right w:val="nil"/>
            </w:tcBorders>
            <w:shd w:val="clear" w:color="auto" w:fill="000000"/>
            <w:tcMar>
              <w:top w:w="0" w:type="dxa"/>
              <w:left w:w="108" w:type="dxa"/>
              <w:bottom w:w="0" w:type="dxa"/>
              <w:right w:w="108" w:type="dxa"/>
            </w:tcMar>
            <w:vAlign w:val="center"/>
          </w:tcPr>
          <w:p>
            <w:pPr>
              <w:tabs>
                <w:tab w:val="left" w:pos="4820"/>
              </w:tabs>
              <w:spacing w:after="0" w:line="240" w:lineRule="auto"/>
              <w:ind w:left="0" w:firstLine="0"/>
              <w:rPr>
                <w:rFonts w:ascii="Arial" w:hAnsi="Arial" w:eastAsia="Arial" w:cs="Arial"/>
                <w:b/>
                <w:color w:val="FFFFFF"/>
              </w:rPr>
            </w:pPr>
            <w:r>
              <w:rPr>
                <w:rFonts w:ascii="Arial" w:hAnsi="Arial" w:eastAsia="Arial" w:cs="Arial"/>
                <w:b/>
                <w:color w:val="FFFFFF"/>
                <w:rtl w:val="0"/>
              </w:rPr>
              <w:t xml:space="preserve">Contract No.: </w:t>
            </w:r>
            <w:r>
              <w:rPr>
                <w:rFonts w:ascii="Arial" w:hAnsi="Arial" w:eastAsia="Arial" w:cs="Arial"/>
                <w:b/>
                <w:shd w:val="clear" w:fill="CCCCCC"/>
                <w:rtl w:val="0"/>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600" w:hRule="atLeast"/>
        </w:trPr>
        <w:tc>
          <w:tcPr>
            <w:tcBorders>
              <w:top w:val="single" w:color="222222" w:sz="18" w:space="0"/>
              <w:left w:val="nil"/>
              <w:bottom w:val="dashed" w:color="222222" w:sz="8" w:space="0"/>
              <w:right w:val="nil"/>
            </w:tcBorders>
            <w:shd w:val="clear" w:color="auto" w:fill="F3F3F3"/>
            <w:tcMar>
              <w:top w:w="0" w:type="dxa"/>
              <w:left w:w="108" w:type="dxa"/>
              <w:bottom w:w="0" w:type="dxa"/>
              <w:right w:w="108" w:type="dxa"/>
            </w:tcMar>
            <w:vAlign w:val="center"/>
          </w:tcPr>
          <w:p>
            <w:pPr>
              <w:tabs>
                <w:tab w:val="left" w:pos="4820"/>
              </w:tabs>
              <w:spacing w:after="0" w:line="240" w:lineRule="auto"/>
              <w:ind w:left="0" w:firstLine="0"/>
              <w:rPr>
                <w:rFonts w:ascii="Arial" w:hAnsi="Arial" w:eastAsia="Arial" w:cs="Arial"/>
                <w:b/>
              </w:rPr>
            </w:pPr>
            <w:r>
              <w:rPr>
                <w:rFonts w:ascii="Arial" w:hAnsi="Arial" w:eastAsia="Arial" w:cs="Arial"/>
                <w:b/>
                <w:rtl w:val="0"/>
              </w:rPr>
              <w:t xml:space="preserve">Contract awarded by </w:t>
            </w:r>
          </w:p>
          <w:p>
            <w:pPr>
              <w:tabs>
                <w:tab w:val="left" w:pos="4820"/>
              </w:tabs>
              <w:spacing w:after="0" w:line="240" w:lineRule="auto"/>
              <w:ind w:left="0" w:firstLine="0"/>
              <w:rPr>
                <w:rFonts w:ascii="Arial" w:hAnsi="Arial" w:eastAsia="Arial" w:cs="Arial"/>
              </w:rPr>
            </w:pPr>
            <w:r>
              <w:rPr>
                <w:rFonts w:ascii="Arial" w:hAnsi="Arial" w:eastAsia="Arial" w:cs="Arial"/>
                <w:rtl w:val="0"/>
              </w:rPr>
              <w:t>(full address of the Client)</w:t>
            </w:r>
          </w:p>
        </w:tc>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0" w:firstLine="0"/>
              <w:rPr>
                <w:rFonts w:ascii="Arial" w:hAnsi="Arial" w:eastAsia="Arial" w:cs="Arial"/>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tabs>
                <w:tab w:val="left" w:pos="4820"/>
              </w:tabs>
              <w:spacing w:after="0" w:line="240" w:lineRule="auto"/>
              <w:ind w:left="0" w:firstLine="0"/>
              <w:rPr>
                <w:rFonts w:ascii="Arial" w:hAnsi="Arial" w:eastAsia="Arial" w:cs="Arial"/>
                <w:b/>
              </w:rPr>
            </w:pPr>
            <w:r>
              <w:rPr>
                <w:rFonts w:ascii="Arial" w:hAnsi="Arial" w:eastAsia="Arial" w:cs="Arial"/>
                <w:b/>
                <w:rtl w:val="0"/>
              </w:rPr>
              <w:t xml:space="preserve">Contract date </w:t>
            </w:r>
            <w:r>
              <w:rPr>
                <w:rFonts w:ascii="Arial" w:hAnsi="Arial" w:eastAsia="Arial" w:cs="Arial"/>
                <w:rtl w:val="0"/>
              </w:rPr>
              <w:t>(DD/MM/YY)</w:t>
            </w: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0" w:firstLine="0"/>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840" w:hRule="atLeast"/>
        </w:trPr>
        <w:tc>
          <w:tcPr>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keepNext w:val="0"/>
              <w:keepLines w:val="0"/>
              <w:widowControl/>
              <w:pBdr>
                <w:top w:val="none" w:color="000000" w:sz="0" w:space="0"/>
                <w:left w:val="none" w:color="000000" w:sz="0" w:space="0"/>
                <w:bottom w:val="none" w:color="000000" w:sz="0" w:space="0"/>
                <w:right w:val="none" w:color="000000" w:sz="0" w:space="0"/>
                <w:between w:val="none" w:color="000000" w:sz="0" w:space="0"/>
              </w:pBdr>
              <w:shd w:val="clear" w:fill="auto"/>
              <w:tabs>
                <w:tab w:val="left" w:pos="4820"/>
              </w:tabs>
              <w:spacing w:before="0" w:after="0" w:line="276" w:lineRule="auto"/>
              <w:ind w:left="0" w:right="-28" w:firstLine="0"/>
              <w:jc w:val="left"/>
              <w:rPr>
                <w:rFonts w:ascii="Arial" w:hAnsi="Arial" w:eastAsia="Arial" w:cs="Arial"/>
                <w:b/>
              </w:rPr>
            </w:pPr>
            <w:r>
              <w:rPr>
                <w:rFonts w:ascii="Arial" w:hAnsi="Arial" w:eastAsia="Arial" w:cs="Arial"/>
                <w:b/>
                <w:rtl w:val="0"/>
              </w:rPr>
              <w:t>Description of Scope of Works</w:t>
            </w: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0" w:firstLine="0"/>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keepNext w:val="0"/>
              <w:keepLines w:val="0"/>
              <w:widowControl/>
              <w:pBdr>
                <w:top w:val="none" w:color="000000" w:sz="0" w:space="0"/>
                <w:left w:val="none" w:color="000000" w:sz="0" w:space="0"/>
                <w:bottom w:val="none" w:color="000000" w:sz="0" w:space="0"/>
                <w:right w:val="none" w:color="000000" w:sz="0" w:space="0"/>
                <w:between w:val="none" w:color="000000" w:sz="0" w:space="0"/>
              </w:pBdr>
              <w:shd w:val="clear" w:fill="auto"/>
              <w:tabs>
                <w:tab w:val="left" w:pos="4820"/>
              </w:tabs>
              <w:spacing w:before="0" w:after="0" w:line="276" w:lineRule="auto"/>
              <w:ind w:left="0" w:right="-28" w:firstLine="0"/>
              <w:jc w:val="left"/>
              <w:rPr>
                <w:rFonts w:ascii="Arial" w:hAnsi="Arial" w:eastAsia="Arial" w:cs="Arial"/>
                <w:b/>
              </w:rPr>
            </w:pPr>
            <w:r>
              <w:rPr>
                <w:rFonts w:ascii="Arial" w:hAnsi="Arial" w:eastAsia="Arial" w:cs="Arial"/>
                <w:b/>
                <w:rtl w:val="0"/>
              </w:rPr>
              <w:t>Value of Contract</w:t>
            </w: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0" w:firstLine="0"/>
              <w:rPr>
                <w:rFonts w:ascii="Arial" w:hAnsi="Arial" w:eastAsia="Arial" w:cs="Arial"/>
                <w:b/>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465" w:hRule="atLeast"/>
        </w:trPr>
        <w:tc>
          <w:tcPr>
            <w:vMerge w:val="restart"/>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keepNext w:val="0"/>
              <w:keepLines w:val="0"/>
              <w:widowControl/>
              <w:pBdr>
                <w:top w:val="none" w:color="000000" w:sz="0" w:space="0"/>
                <w:left w:val="none" w:color="000000" w:sz="0" w:space="0"/>
                <w:bottom w:val="none" w:color="000000" w:sz="0" w:space="0"/>
                <w:right w:val="none" w:color="000000" w:sz="0" w:space="0"/>
                <w:between w:val="none" w:color="000000" w:sz="0" w:space="0"/>
              </w:pBdr>
              <w:shd w:val="clear" w:fill="auto"/>
              <w:tabs>
                <w:tab w:val="left" w:pos="4820"/>
              </w:tabs>
              <w:spacing w:before="0" w:after="0" w:line="276" w:lineRule="auto"/>
              <w:ind w:left="0" w:right="-28" w:firstLine="0"/>
              <w:jc w:val="left"/>
              <w:rPr>
                <w:rFonts w:ascii="Arial" w:hAnsi="Arial" w:eastAsia="Arial" w:cs="Arial"/>
                <w:b/>
                <w:sz w:val="18"/>
                <w:szCs w:val="18"/>
              </w:rPr>
            </w:pPr>
            <w:r>
              <w:rPr>
                <w:rFonts w:ascii="Arial" w:hAnsi="Arial" w:eastAsia="Arial" w:cs="Arial"/>
                <w:b/>
                <w:sz w:val="18"/>
                <w:szCs w:val="18"/>
                <w:rtl w:val="0"/>
              </w:rPr>
              <w:t>Date of completion</w:t>
            </w:r>
          </w:p>
        </w:tc>
        <w:tc>
          <w:tcPr>
            <w:vMerge w:val="restart"/>
            <w:tcBorders>
              <w:top w:val="dashed" w:color="222222" w:sz="8" w:space="0"/>
              <w:left w:val="nil"/>
              <w:bottom w:val="dashed" w:color="222222" w:sz="8" w:space="0"/>
              <w:right w:val="nil"/>
            </w:tcBorders>
            <w:tcMar>
              <w:top w:w="0" w:type="dxa"/>
              <w:left w:w="108" w:type="dxa"/>
              <w:bottom w:w="0" w:type="dxa"/>
              <w:right w:w="108" w:type="dxa"/>
            </w:tcMar>
            <w:vAlign w:val="center"/>
          </w:tcPr>
          <w:p>
            <w:pPr>
              <w:numPr>
                <w:ilvl w:val="0"/>
                <w:numId w:val="7"/>
              </w:numPr>
              <w:tabs>
                <w:tab w:val="center" w:pos="4320"/>
                <w:tab w:val="right" w:pos="8640"/>
              </w:tabs>
              <w:spacing w:before="0" w:after="0" w:line="240" w:lineRule="auto"/>
              <w:ind w:left="450" w:hanging="360"/>
              <w:rPr>
                <w:rFonts w:ascii="Arial" w:hAnsi="Arial" w:eastAsia="Arial" w:cs="Arial"/>
                <w:b/>
                <w:u w:val="none"/>
              </w:rPr>
            </w:pPr>
            <w:r>
              <w:rPr>
                <w:rFonts w:ascii="Arial" w:hAnsi="Arial" w:eastAsia="Arial" w:cs="Arial"/>
                <w:b/>
                <w:rtl w:val="0"/>
              </w:rPr>
              <w:t xml:space="preserve">As per Contract: </w:t>
            </w:r>
          </w:p>
          <w:p>
            <w:pPr>
              <w:numPr>
                <w:ilvl w:val="0"/>
                <w:numId w:val="8"/>
              </w:numPr>
              <w:tabs>
                <w:tab w:val="center" w:pos="4320"/>
                <w:tab w:val="right" w:pos="8640"/>
              </w:tabs>
              <w:spacing w:after="0" w:line="240" w:lineRule="auto"/>
              <w:ind w:left="450" w:hanging="360"/>
              <w:rPr>
                <w:rFonts w:ascii="Arial" w:hAnsi="Arial" w:eastAsia="Arial" w:cs="Arial"/>
                <w:b/>
              </w:rPr>
            </w:pPr>
            <w:r>
              <w:rPr>
                <w:rFonts w:ascii="Arial" w:hAnsi="Arial" w:eastAsia="Arial" w:cs="Arial"/>
                <w:b/>
                <w:rtl w:val="0"/>
              </w:rPr>
              <w:t>Actual:</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405" w:hRule="atLeast"/>
        </w:trPr>
        <w:tc>
          <w:tcPr>
            <w:vMerge w:val="continue"/>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c>
          <w:tcPr>
            <w:vMerge w:val="continue"/>
            <w:tcBorders>
              <w:top w:val="dashed" w:color="222222" w:sz="8" w:space="0"/>
              <w:left w:val="nil"/>
              <w:bottom w:val="dashed" w:color="222222" w:sz="8" w:space="0"/>
              <w:right w:val="nil"/>
            </w:tcBorders>
            <w:tcMar>
              <w:top w:w="0" w:type="dxa"/>
              <w:left w:w="108" w:type="dxa"/>
              <w:bottom w:w="0" w:type="dxa"/>
              <w:right w:w="10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1125" w:hRule="atLeast"/>
        </w:trPr>
        <w:tc>
          <w:tcPr>
            <w:tcBorders>
              <w:top w:val="dashed" w:color="222222" w:sz="8" w:space="0"/>
              <w:left w:val="nil"/>
              <w:bottom w:val="single" w:color="222222" w:sz="18" w:space="0"/>
              <w:right w:val="nil"/>
            </w:tcBorders>
            <w:shd w:val="clear" w:color="auto" w:fill="F3F3F3"/>
            <w:tcMar>
              <w:top w:w="0" w:type="dxa"/>
              <w:left w:w="108" w:type="dxa"/>
              <w:bottom w:w="0" w:type="dxa"/>
              <w:right w:w="108" w:type="dxa"/>
            </w:tcMar>
            <w:vAlign w:val="center"/>
          </w:tcPr>
          <w:p>
            <w:pPr>
              <w:spacing w:after="0" w:line="240" w:lineRule="auto"/>
              <w:jc w:val="left"/>
              <w:rPr>
                <w:rFonts w:ascii="Arial" w:hAnsi="Arial" w:eastAsia="Arial" w:cs="Arial"/>
                <w:b/>
              </w:rPr>
            </w:pPr>
            <w:r>
              <w:rPr>
                <w:rFonts w:ascii="Arial" w:hAnsi="Arial" w:eastAsia="Arial" w:cs="Arial"/>
                <w:b/>
                <w:rtl w:val="0"/>
              </w:rPr>
              <w:t>Remarks indicating satisfaction on performance, reasons for late completion or any other, if any</w:t>
            </w:r>
          </w:p>
        </w:tc>
        <w:tc>
          <w:tcPr>
            <w:tcBorders>
              <w:top w:val="dashed" w:color="222222" w:sz="8" w:space="0"/>
              <w:left w:val="nil"/>
              <w:bottom w:val="single" w:color="222222" w:sz="18" w:space="0"/>
              <w:right w:val="nil"/>
            </w:tcBorders>
            <w:tcMar>
              <w:top w:w="0" w:type="dxa"/>
              <w:left w:w="108" w:type="dxa"/>
              <w:bottom w:w="0" w:type="dxa"/>
              <w:right w:w="108" w:type="dxa"/>
            </w:tcMar>
            <w:vAlign w:val="center"/>
          </w:tcPr>
          <w:p>
            <w:pPr>
              <w:pStyle w:val="3"/>
              <w:spacing w:after="0" w:line="240" w:lineRule="auto"/>
              <w:ind w:left="0" w:firstLine="0"/>
              <w:jc w:val="left"/>
              <w:rPr>
                <w:rFonts w:ascii="Arial" w:hAnsi="Arial" w:eastAsia="Arial" w:cs="Arial"/>
                <w:sz w:val="18"/>
                <w:szCs w:val="18"/>
                <w:shd w:val="clear" w:fill="CCCCCC"/>
              </w:rPr>
            </w:pPr>
            <w:bookmarkStart w:id="25" w:name="_heading=h.2bn6wsx" w:colFirst="0" w:colLast="0"/>
            <w:bookmarkEnd w:id="25"/>
          </w:p>
        </w:tc>
      </w:tr>
    </w:tbl>
    <w:p>
      <w:pPr>
        <w:spacing w:after="0"/>
        <w:rPr>
          <w:u w:val="single"/>
        </w:rPr>
      </w:pPr>
    </w:p>
    <w:tbl>
      <w:tblPr>
        <w:tblStyle w:val="31"/>
        <w:tblW w:w="915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3240"/>
        <w:gridCol w:w="591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gridSpan w:val="2"/>
            <w:tcBorders>
              <w:top w:val="single" w:color="222222" w:sz="18" w:space="0"/>
              <w:left w:val="nil"/>
              <w:bottom w:val="single" w:color="222222" w:sz="18" w:space="0"/>
              <w:right w:val="nil"/>
            </w:tcBorders>
            <w:shd w:val="clear" w:color="auto" w:fill="000000"/>
            <w:tcMar>
              <w:top w:w="0" w:type="dxa"/>
              <w:left w:w="108" w:type="dxa"/>
              <w:bottom w:w="0" w:type="dxa"/>
              <w:right w:w="108" w:type="dxa"/>
            </w:tcMar>
            <w:vAlign w:val="center"/>
          </w:tcPr>
          <w:p>
            <w:pPr>
              <w:tabs>
                <w:tab w:val="left" w:pos="4820"/>
              </w:tabs>
              <w:spacing w:after="0" w:line="240" w:lineRule="auto"/>
              <w:rPr>
                <w:rFonts w:ascii="Arial" w:hAnsi="Arial" w:eastAsia="Arial" w:cs="Arial"/>
                <w:b/>
                <w:color w:val="FFFFFF"/>
              </w:rPr>
            </w:pPr>
            <w:r>
              <w:rPr>
                <w:rFonts w:ascii="Arial" w:hAnsi="Arial" w:eastAsia="Arial" w:cs="Arial"/>
                <w:b/>
                <w:color w:val="FFFFFF"/>
                <w:rtl w:val="0"/>
              </w:rPr>
              <w:t xml:space="preserve">Contract No.: </w:t>
            </w:r>
            <w:r>
              <w:rPr>
                <w:rFonts w:ascii="Arial" w:hAnsi="Arial" w:eastAsia="Arial" w:cs="Arial"/>
                <w:b/>
                <w:shd w:val="clear" w:fill="CCCCCC"/>
                <w:rtl w:val="0"/>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675" w:hRule="atLeast"/>
        </w:trPr>
        <w:tc>
          <w:tcPr>
            <w:tcBorders>
              <w:top w:val="single" w:color="222222" w:sz="18" w:space="0"/>
              <w:left w:val="nil"/>
              <w:bottom w:val="dashed" w:color="222222" w:sz="8" w:space="0"/>
              <w:right w:val="nil"/>
            </w:tcBorders>
            <w:shd w:val="clear" w:color="auto" w:fill="F3F3F3"/>
            <w:tcMar>
              <w:top w:w="0" w:type="dxa"/>
              <w:left w:w="108" w:type="dxa"/>
              <w:bottom w:w="0" w:type="dxa"/>
              <w:right w:w="108" w:type="dxa"/>
            </w:tcMar>
            <w:vAlign w:val="center"/>
          </w:tcPr>
          <w:p>
            <w:pPr>
              <w:tabs>
                <w:tab w:val="left" w:pos="4820"/>
              </w:tabs>
              <w:spacing w:after="0" w:line="240" w:lineRule="auto"/>
              <w:rPr>
                <w:rFonts w:ascii="Arial" w:hAnsi="Arial" w:eastAsia="Arial" w:cs="Arial"/>
                <w:b/>
              </w:rPr>
            </w:pPr>
            <w:r>
              <w:rPr>
                <w:rFonts w:ascii="Arial" w:hAnsi="Arial" w:eastAsia="Arial" w:cs="Arial"/>
                <w:b/>
                <w:rtl w:val="0"/>
              </w:rPr>
              <w:t>Contract awarded by</w:t>
            </w:r>
          </w:p>
          <w:p>
            <w:pPr>
              <w:tabs>
                <w:tab w:val="left" w:pos="4820"/>
              </w:tabs>
              <w:spacing w:after="0" w:line="240" w:lineRule="auto"/>
              <w:rPr>
                <w:rFonts w:ascii="Arial" w:hAnsi="Arial" w:eastAsia="Arial" w:cs="Arial"/>
                <w:shd w:val="clear" w:fill="CCCCCC"/>
              </w:rPr>
            </w:pPr>
            <w:r>
              <w:rPr>
                <w:rFonts w:ascii="Arial" w:hAnsi="Arial" w:eastAsia="Arial" w:cs="Arial"/>
                <w:rtl w:val="0"/>
              </w:rPr>
              <w:t>(full address of the Client)</w:t>
            </w:r>
            <w:r>
              <w:rPr>
                <w:rFonts w:ascii="Arial" w:hAnsi="Arial" w:eastAsia="Arial" w:cs="Arial"/>
                <w:b/>
                <w:rtl w:val="0"/>
              </w:rPr>
              <w:t xml:space="preserve"> </w:t>
            </w:r>
          </w:p>
        </w:tc>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rPr>
                <w:rFonts w:ascii="Arial" w:hAnsi="Arial" w:eastAsia="Arial" w:cs="Arial"/>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tabs>
                <w:tab w:val="left" w:pos="4820"/>
              </w:tabs>
              <w:spacing w:after="0" w:line="240" w:lineRule="auto"/>
              <w:rPr>
                <w:rFonts w:ascii="Arial" w:hAnsi="Arial" w:eastAsia="Arial" w:cs="Arial"/>
                <w:b/>
              </w:rPr>
            </w:pPr>
            <w:r>
              <w:rPr>
                <w:rFonts w:ascii="Arial" w:hAnsi="Arial" w:eastAsia="Arial" w:cs="Arial"/>
                <w:b/>
                <w:rtl w:val="0"/>
              </w:rPr>
              <w:t xml:space="preserve">Contract date </w:t>
            </w:r>
            <w:r>
              <w:rPr>
                <w:rFonts w:ascii="Arial" w:hAnsi="Arial" w:eastAsia="Arial" w:cs="Arial"/>
                <w:rtl w:val="0"/>
              </w:rPr>
              <w:t>(DD/MM/YY)</w:t>
            </w: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840" w:hRule="atLeast"/>
        </w:trPr>
        <w:tc>
          <w:tcPr>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tabs>
                <w:tab w:val="left" w:pos="4820"/>
              </w:tabs>
              <w:spacing w:after="0" w:line="240" w:lineRule="auto"/>
              <w:rPr>
                <w:rFonts w:ascii="Arial" w:hAnsi="Arial" w:eastAsia="Arial" w:cs="Arial"/>
                <w:b/>
              </w:rPr>
            </w:pPr>
            <w:r>
              <w:rPr>
                <w:rFonts w:ascii="Arial" w:hAnsi="Arial" w:eastAsia="Arial" w:cs="Arial"/>
                <w:b/>
                <w:rtl w:val="0"/>
              </w:rPr>
              <w:t>Description of Scope of Works</w:t>
            </w: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tabs>
                <w:tab w:val="left" w:pos="4820"/>
              </w:tabs>
              <w:spacing w:after="0" w:line="240" w:lineRule="auto"/>
              <w:rPr>
                <w:rFonts w:ascii="Arial" w:hAnsi="Arial" w:eastAsia="Arial" w:cs="Arial"/>
                <w:b/>
              </w:rPr>
            </w:pPr>
            <w:r>
              <w:rPr>
                <w:rFonts w:ascii="Arial" w:hAnsi="Arial" w:eastAsia="Arial" w:cs="Arial"/>
                <w:b/>
                <w:rtl w:val="0"/>
              </w:rPr>
              <w:t>Value of Contract</w:t>
            </w:r>
          </w:p>
        </w:tc>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rPr>
                <w:rFonts w:ascii="Arial" w:hAnsi="Arial" w:eastAsia="Arial" w:cs="Arial"/>
                <w:b/>
                <w:shd w:val="clear" w:fill="CCCCCC"/>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465" w:hRule="atLeast"/>
        </w:trPr>
        <w:tc>
          <w:tcPr>
            <w:vMerge w:val="restart"/>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tabs>
                <w:tab w:val="left" w:pos="4820"/>
              </w:tabs>
              <w:spacing w:after="0" w:line="240" w:lineRule="auto"/>
              <w:rPr>
                <w:rFonts w:ascii="Arial" w:hAnsi="Arial" w:eastAsia="Arial" w:cs="Arial"/>
                <w:b/>
              </w:rPr>
            </w:pPr>
            <w:r>
              <w:rPr>
                <w:rFonts w:ascii="Arial" w:hAnsi="Arial" w:eastAsia="Arial" w:cs="Arial"/>
                <w:b/>
                <w:rtl w:val="0"/>
              </w:rPr>
              <w:t>Date of completion</w:t>
            </w:r>
          </w:p>
        </w:tc>
        <w:tc>
          <w:tcPr>
            <w:vMerge w:val="restart"/>
            <w:tcBorders>
              <w:top w:val="dashed" w:color="222222" w:sz="8" w:space="0"/>
              <w:left w:val="nil"/>
              <w:bottom w:val="dashed" w:color="222222" w:sz="8" w:space="0"/>
              <w:right w:val="nil"/>
            </w:tcBorders>
            <w:tcMar>
              <w:top w:w="0" w:type="dxa"/>
              <w:left w:w="108" w:type="dxa"/>
              <w:bottom w:w="0" w:type="dxa"/>
              <w:right w:w="108" w:type="dxa"/>
            </w:tcMar>
            <w:vAlign w:val="center"/>
          </w:tcPr>
          <w:p>
            <w:pPr>
              <w:numPr>
                <w:ilvl w:val="0"/>
                <w:numId w:val="9"/>
              </w:numPr>
              <w:tabs>
                <w:tab w:val="center" w:pos="4320"/>
                <w:tab w:val="right" w:pos="8640"/>
              </w:tabs>
              <w:spacing w:after="0" w:line="240" w:lineRule="auto"/>
              <w:ind w:left="450" w:hanging="360"/>
              <w:rPr>
                <w:rFonts w:ascii="Arial" w:hAnsi="Arial" w:eastAsia="Arial" w:cs="Arial"/>
                <w:b/>
                <w:u w:val="none"/>
              </w:rPr>
            </w:pPr>
            <w:r>
              <w:rPr>
                <w:rFonts w:ascii="Arial" w:hAnsi="Arial" w:eastAsia="Arial" w:cs="Arial"/>
                <w:b/>
                <w:rtl w:val="0"/>
              </w:rPr>
              <w:t xml:space="preserve">As per Contract: </w:t>
            </w:r>
          </w:p>
          <w:p>
            <w:pPr>
              <w:numPr>
                <w:ilvl w:val="0"/>
                <w:numId w:val="10"/>
              </w:numPr>
              <w:tabs>
                <w:tab w:val="center" w:pos="4320"/>
                <w:tab w:val="right" w:pos="8640"/>
              </w:tabs>
              <w:spacing w:after="0" w:line="240" w:lineRule="auto"/>
              <w:ind w:left="450" w:hanging="360"/>
              <w:rPr>
                <w:rFonts w:ascii="Arial" w:hAnsi="Arial" w:eastAsia="Arial" w:cs="Arial"/>
                <w:b/>
              </w:rPr>
            </w:pPr>
            <w:r>
              <w:rPr>
                <w:rFonts w:ascii="Arial" w:hAnsi="Arial" w:eastAsia="Arial" w:cs="Arial"/>
                <w:b/>
                <w:rtl w:val="0"/>
              </w:rPr>
              <w:t xml:space="preserve">Actual: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405" w:hRule="atLeast"/>
        </w:trPr>
        <w:tc>
          <w:tcPr>
            <w:vMerge w:val="continue"/>
            <w:tcBorders>
              <w:top w:val="dashed" w:color="222222" w:sz="8" w:space="0"/>
              <w:left w:val="nil"/>
              <w:bottom w:val="dashed" w:color="222222" w:sz="8" w:space="0"/>
              <w:right w:val="nil"/>
            </w:tcBorders>
            <w:shd w:val="clear" w:color="auto" w:fill="F3F3F3"/>
            <w:tcMar>
              <w:top w:w="0" w:type="dxa"/>
              <w:left w:w="108" w:type="dxa"/>
              <w:bottom w:w="0" w:type="dxa"/>
              <w:right w:w="10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c>
          <w:tcPr>
            <w:vMerge w:val="continue"/>
            <w:tcBorders>
              <w:top w:val="dashed" w:color="222222" w:sz="8" w:space="0"/>
              <w:left w:val="nil"/>
              <w:bottom w:val="dashed" w:color="222222" w:sz="8" w:space="0"/>
              <w:right w:val="nil"/>
            </w:tcBorders>
            <w:tcMar>
              <w:top w:w="0" w:type="dxa"/>
              <w:left w:w="108" w:type="dxa"/>
              <w:bottom w:w="0" w:type="dxa"/>
              <w:right w:w="10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1125" w:hRule="atLeast"/>
        </w:trPr>
        <w:tc>
          <w:tcPr>
            <w:tcBorders>
              <w:top w:val="dashed" w:color="222222" w:sz="8" w:space="0"/>
              <w:left w:val="nil"/>
              <w:bottom w:val="single" w:color="222222" w:sz="18" w:space="0"/>
              <w:right w:val="nil"/>
            </w:tcBorders>
            <w:shd w:val="clear" w:color="auto" w:fill="F3F3F3"/>
            <w:tcMar>
              <w:top w:w="0" w:type="dxa"/>
              <w:left w:w="108" w:type="dxa"/>
              <w:bottom w:w="0" w:type="dxa"/>
              <w:right w:w="108" w:type="dxa"/>
            </w:tcMar>
            <w:vAlign w:val="center"/>
          </w:tcPr>
          <w:p>
            <w:pPr>
              <w:spacing w:after="0" w:line="240" w:lineRule="auto"/>
              <w:jc w:val="left"/>
              <w:rPr>
                <w:rFonts w:ascii="Arial" w:hAnsi="Arial" w:eastAsia="Arial" w:cs="Arial"/>
                <w:b/>
              </w:rPr>
            </w:pPr>
            <w:r>
              <w:rPr>
                <w:rFonts w:ascii="Arial" w:hAnsi="Arial" w:eastAsia="Arial" w:cs="Arial"/>
                <w:b/>
                <w:rtl w:val="0"/>
              </w:rPr>
              <w:t>Remarks indicating satisfaction on performance, reasons for late completion or any other, if any</w:t>
            </w:r>
          </w:p>
        </w:tc>
        <w:tc>
          <w:tcPr>
            <w:tcBorders>
              <w:top w:val="dashed" w:color="222222" w:sz="8" w:space="0"/>
              <w:left w:val="nil"/>
              <w:bottom w:val="single" w:color="222222" w:sz="18" w:space="0"/>
              <w:right w:val="nil"/>
            </w:tcBorders>
            <w:tcMar>
              <w:top w:w="0" w:type="dxa"/>
              <w:left w:w="108" w:type="dxa"/>
              <w:bottom w:w="0" w:type="dxa"/>
              <w:right w:w="108" w:type="dxa"/>
            </w:tcMar>
            <w:vAlign w:val="center"/>
          </w:tcPr>
          <w:p>
            <w:pPr>
              <w:pStyle w:val="3"/>
              <w:spacing w:after="0" w:line="240" w:lineRule="auto"/>
              <w:jc w:val="left"/>
              <w:rPr>
                <w:rFonts w:ascii="Arial" w:hAnsi="Arial" w:eastAsia="Arial" w:cs="Arial"/>
                <w:sz w:val="18"/>
                <w:szCs w:val="18"/>
                <w:shd w:val="clear" w:fill="CCCCCC"/>
              </w:rPr>
            </w:pPr>
            <w:bookmarkStart w:id="26" w:name="_heading=h.qsh70q" w:colFirst="0" w:colLast="0"/>
            <w:bookmarkEnd w:id="26"/>
          </w:p>
        </w:tc>
      </w:tr>
    </w:tbl>
    <w:p>
      <w:pPr>
        <w:spacing w:after="200"/>
        <w:rPr>
          <w:u w:val="single"/>
        </w:rPr>
      </w:pPr>
    </w:p>
    <w:tbl>
      <w:tblPr>
        <w:tblStyle w:val="32"/>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27" w:name="_heading=h.3as4poj" w:colFirst="0" w:colLast="0"/>
            <w:bookmarkEnd w:id="27"/>
            <w:r>
              <w:rPr>
                <w:rFonts w:ascii="Arial" w:hAnsi="Arial" w:eastAsia="Arial" w:cs="Arial"/>
                <w:sz w:val="18"/>
                <w:szCs w:val="18"/>
                <w:rtl w:val="0"/>
              </w:rPr>
              <w:t>Signature:</w:t>
            </w:r>
          </w:p>
        </w:tc>
      </w:tr>
    </w:tbl>
    <w:p>
      <w:pPr>
        <w:pStyle w:val="4"/>
        <w:jc w:val="left"/>
        <w:rPr>
          <w:rtl w:val="0"/>
        </w:rPr>
      </w:pPr>
      <w:bookmarkStart w:id="28" w:name="_heading=h.1pxezwc" w:colFirst="0" w:colLast="0"/>
      <w:bookmarkEnd w:id="28"/>
    </w:p>
    <w:p>
      <w:pPr>
        <w:pStyle w:val="4"/>
        <w:jc w:val="left"/>
        <w:rPr>
          <w:rtl w:val="0"/>
        </w:rPr>
      </w:pPr>
    </w:p>
    <w:p>
      <w:pPr>
        <w:pStyle w:val="4"/>
        <w:jc w:val="left"/>
        <w:rPr>
          <w:rFonts w:hint="default"/>
          <w:b/>
          <w:sz w:val="28"/>
          <w:szCs w:val="28"/>
          <w:lang w:val="en-US"/>
        </w:rPr>
      </w:pPr>
      <w:r>
        <w:rPr>
          <w:rtl w:val="0"/>
        </w:rPr>
        <w:t>0.8 Form for Bid Security</w:t>
      </w:r>
      <w:r>
        <w:rPr>
          <w:rFonts w:hint="default"/>
          <w:rtl w:val="0"/>
          <w:lang w:val="en-US"/>
        </w:rPr>
        <w:t xml:space="preserve"> - Not applicable</w:t>
      </w:r>
    </w:p>
    <w:p>
      <w:pPr>
        <w:pStyle w:val="4"/>
        <w:jc w:val="left"/>
        <w:rPr>
          <w:rtl w:val="0"/>
        </w:rPr>
      </w:pPr>
      <w:bookmarkStart w:id="29" w:name="_heading=h.3o7alnk" w:colFirst="0" w:colLast="0"/>
      <w:bookmarkEnd w:id="29"/>
    </w:p>
    <w:p>
      <w:pPr>
        <w:pStyle w:val="4"/>
        <w:jc w:val="left"/>
      </w:pPr>
      <w:r>
        <w:rPr>
          <w:rtl w:val="0"/>
        </w:rPr>
        <w:t>0.10 Dispute Details</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b/>
        </w:rPr>
      </w:pPr>
      <w:r>
        <w:rPr>
          <w:b/>
          <w:rtl w:val="0"/>
        </w:rPr>
        <w:t xml:space="preserve">Submission date: </w:t>
      </w:r>
      <w:r>
        <w:rPr>
          <w:rtl w:val="0"/>
        </w:rPr>
        <w:tab/>
      </w:r>
      <w:r>
        <w:rPr>
          <w:shd w:val="clear" w:fill="CCCCCC"/>
          <w:rtl w:val="0"/>
        </w:rPr>
        <w:t>___/___/___</w:t>
      </w:r>
    </w:p>
    <w:p>
      <w:pPr>
        <w:spacing w:before="0" w:after="200"/>
        <w:ind w:right="30"/>
        <w:rPr>
          <w:shd w:val="clear" w:fill="CCCCCC"/>
        </w:rPr>
      </w:pPr>
      <w:r>
        <w:rPr>
          <w:b/>
          <w:shd w:val="clear" w:fill="CCCCCC"/>
          <w:rtl w:val="0"/>
        </w:rPr>
        <w:t>ATTENTION:</w:t>
      </w:r>
      <w:r>
        <w:rPr>
          <w:i/>
          <w:shd w:val="clear" w:fill="CCCCCC"/>
          <w:rtl w:val="0"/>
        </w:rPr>
        <w:t xml:space="preserve"> </w:t>
      </w:r>
      <w:r>
        <w:rPr>
          <w:shd w:val="clear" w:fill="CCCCCC"/>
          <w:rtl w:val="0"/>
        </w:rPr>
        <w:t>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35"/>
        <w:tblW w:w="89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89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75"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p>
            <w:pPr>
              <w:widowControl w:val="0"/>
              <w:spacing w:after="0" w:line="240" w:lineRule="auto"/>
              <w:rPr>
                <w:rFonts w:ascii="Calibri" w:hAnsi="Calibri" w:eastAsia="Calibri" w:cs="Calibri"/>
                <w:sz w:val="17"/>
                <w:szCs w:val="17"/>
                <w:shd w:val="clear" w:fill="CCCCCC"/>
              </w:rPr>
            </w:pPr>
          </w:p>
        </w:tc>
      </w:tr>
    </w:tbl>
    <w:p>
      <w:pPr>
        <w:jc w:val="both"/>
        <w:rPr>
          <w:i/>
        </w:rPr>
      </w:pPr>
    </w:p>
    <w:p>
      <w:pPr>
        <w:rPr>
          <w:u w:val="single"/>
        </w:rPr>
      </w:pPr>
    </w:p>
    <w:tbl>
      <w:tblPr>
        <w:tblStyle w:val="36"/>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30" w:name="_heading=h.23ckvvd" w:colFirst="0" w:colLast="0"/>
            <w:bookmarkEnd w:id="30"/>
            <w:r>
              <w:rPr>
                <w:rFonts w:ascii="Arial" w:hAnsi="Arial" w:eastAsia="Arial" w:cs="Arial"/>
                <w:sz w:val="18"/>
                <w:szCs w:val="18"/>
                <w:rtl w:val="0"/>
              </w:rPr>
              <w:t>Signature:</w:t>
            </w:r>
          </w:p>
        </w:tc>
      </w:tr>
    </w:tbl>
    <w:p>
      <w:pPr>
        <w:keepNext/>
        <w:spacing w:before="200"/>
      </w:pPr>
    </w:p>
    <w:p>
      <w:pPr>
        <w:spacing w:line="240" w:lineRule="auto"/>
        <w:ind w:right="0"/>
        <w:rPr>
          <w:rFonts w:ascii="Open Sans" w:hAnsi="Open Sans" w:eastAsia="Open Sans" w:cs="Open Sans"/>
          <w:sz w:val="22"/>
          <w:szCs w:val="22"/>
        </w:rPr>
      </w:pPr>
    </w:p>
    <w:p>
      <w:pPr>
        <w:spacing w:after="200"/>
        <w:ind w:right="0"/>
      </w:pPr>
    </w:p>
    <w:p>
      <w:pPr>
        <w:spacing w:before="200"/>
        <w:ind w:right="0"/>
        <w:rPr>
          <w:u w:val="single"/>
          <w:shd w:val="clear" w:fill="CCCCCC"/>
        </w:rPr>
      </w:pPr>
    </w:p>
    <w:p>
      <w:pPr>
        <w:pStyle w:val="4"/>
        <w:jc w:val="left"/>
      </w:pPr>
      <w:bookmarkStart w:id="31" w:name="_heading=h.ihv636" w:colFirst="0" w:colLast="0"/>
      <w:bookmarkEnd w:id="31"/>
      <w:r>
        <w:rPr>
          <w:rtl w:val="0"/>
        </w:rPr>
        <w:t>0.11 Acknowledgement of the Addenda</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b/>
        </w:rPr>
      </w:pPr>
      <w:r>
        <w:rPr>
          <w:b/>
          <w:rtl w:val="0"/>
        </w:rPr>
        <w:t xml:space="preserve">Submission date: </w:t>
      </w:r>
      <w:r>
        <w:rPr>
          <w:rtl w:val="0"/>
        </w:rPr>
        <w:tab/>
      </w:r>
      <w:r>
        <w:rPr>
          <w:shd w:val="clear" w:fill="CCCCCC"/>
          <w:rtl w:val="0"/>
        </w:rPr>
        <w:t>___/___/___</w:t>
      </w:r>
    </w:p>
    <w:p>
      <w:pPr>
        <w:keepNext/>
        <w:spacing w:before="0" w:after="0"/>
      </w:pPr>
      <w:r>
        <w:rPr>
          <w:rtl w:val="0"/>
        </w:rPr>
        <w:t>We acknowledge receipt of the following addenda, which have been taken into account in preparing the bid:</w:t>
      </w:r>
    </w:p>
    <w:p>
      <w:pPr>
        <w:keepNext/>
        <w:spacing w:before="0" w:after="0"/>
        <w:jc w:val="both"/>
      </w:pPr>
    </w:p>
    <w:tbl>
      <w:tblPr>
        <w:tblStyle w:val="37"/>
        <w:tblW w:w="9000" w:type="dxa"/>
        <w:tblInd w:w="-3" w:type="dxa"/>
        <w:tblLayout w:type="fixed"/>
        <w:tblCellMar>
          <w:top w:w="0" w:type="dxa"/>
          <w:left w:w="10" w:type="dxa"/>
          <w:bottom w:w="0" w:type="dxa"/>
          <w:right w:w="10" w:type="dxa"/>
        </w:tblCellMar>
      </w:tblPr>
      <w:tblGrid>
        <w:gridCol w:w="4515"/>
        <w:gridCol w:w="4485"/>
      </w:tblGrid>
      <w:tr>
        <w:tblPrEx>
          <w:tblCellMar>
            <w:top w:w="0" w:type="dxa"/>
            <w:left w:w="10" w:type="dxa"/>
            <w:bottom w:w="0" w:type="dxa"/>
            <w:right w:w="10" w:type="dxa"/>
          </w:tblCellMar>
        </w:tblPrEx>
        <w:trPr>
          <w:trHeight w:val="450" w:hRule="atLeast"/>
        </w:trPr>
        <w:tc>
          <w:tcPr>
            <w:tcBorders>
              <w:top w:val="single" w:color="000000" w:sz="4" w:space="0"/>
              <w:left w:val="single" w:color="000000" w:sz="4" w:space="0"/>
              <w:right w:val="single" w:color="FFFFFF" w:sz="18" w:space="0"/>
            </w:tcBorders>
            <w:shd w:val="clear" w:color="auto" w:fill="000000"/>
            <w:tcMar>
              <w:top w:w="0" w:type="dxa"/>
              <w:left w:w="108" w:type="dxa"/>
              <w:bottom w:w="0" w:type="dxa"/>
              <w:right w:w="108" w:type="dxa"/>
            </w:tcMar>
            <w:vAlign w:val="center"/>
          </w:tcPr>
          <w:p>
            <w:pPr>
              <w:spacing w:before="0" w:after="0" w:line="240" w:lineRule="auto"/>
              <w:rPr>
                <w:rFonts w:ascii="Calibri" w:hAnsi="Calibri" w:eastAsia="Calibri" w:cs="Calibri"/>
                <w:b/>
                <w:color w:val="FFFFFF"/>
              </w:rPr>
            </w:pPr>
            <w:r>
              <w:rPr>
                <w:rFonts w:ascii="Calibri" w:hAnsi="Calibri" w:eastAsia="Calibri" w:cs="Calibri"/>
                <w:b/>
                <w:color w:val="FFFFFF"/>
                <w:rtl w:val="0"/>
              </w:rPr>
              <w:t>Addendum Number</w:t>
            </w:r>
          </w:p>
        </w:tc>
        <w:tc>
          <w:tcPr>
            <w:tcBorders>
              <w:top w:val="single" w:color="000000" w:sz="4" w:space="0"/>
              <w:left w:val="single" w:color="FFFFFF" w:sz="18" w:space="0"/>
              <w:right w:val="single" w:color="000000" w:sz="4" w:space="0"/>
            </w:tcBorders>
            <w:shd w:val="clear" w:color="auto" w:fill="000000"/>
            <w:tcMar>
              <w:top w:w="0" w:type="dxa"/>
              <w:left w:w="108" w:type="dxa"/>
              <w:bottom w:w="0" w:type="dxa"/>
              <w:right w:w="108" w:type="dxa"/>
            </w:tcMar>
            <w:vAlign w:val="center"/>
          </w:tcPr>
          <w:p>
            <w:pPr>
              <w:spacing w:before="0" w:after="0" w:line="240" w:lineRule="auto"/>
              <w:rPr>
                <w:rFonts w:ascii="Calibri" w:hAnsi="Calibri" w:eastAsia="Calibri" w:cs="Calibri"/>
                <w:b/>
                <w:color w:val="FFFFFF"/>
              </w:rPr>
            </w:pPr>
            <w:r>
              <w:rPr>
                <w:rFonts w:ascii="Calibri" w:hAnsi="Calibri" w:eastAsia="Calibri" w:cs="Calibri"/>
                <w:b/>
                <w:color w:val="FFFFFF"/>
                <w:rtl w:val="0"/>
              </w:rPr>
              <w:t>Dated</w:t>
            </w:r>
          </w:p>
        </w:tc>
      </w:tr>
      <w:tr>
        <w:tblPrEx>
          <w:tblCellMar>
            <w:top w:w="0" w:type="dxa"/>
            <w:left w:w="10" w:type="dxa"/>
            <w:bottom w:w="0" w:type="dxa"/>
            <w:right w:w="10" w:type="dxa"/>
          </w:tblCellMar>
        </w:tblPrEx>
        <w:trPr>
          <w:trHeight w:val="360" w:hRule="atLeast"/>
        </w:trPr>
        <w:tc>
          <w:tcPr>
            <w:tcBorders>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dashed" w:color="000000" w:sz="4"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r>
        <w:tblPrEx>
          <w:tblCellMar>
            <w:top w:w="0" w:type="dxa"/>
            <w:left w:w="10" w:type="dxa"/>
            <w:bottom w:w="0" w:type="dxa"/>
            <w:right w:w="10" w:type="dxa"/>
          </w:tblCellMar>
        </w:tblPrEx>
        <w:trPr>
          <w:trHeight w:val="360" w:hRule="atLeast"/>
        </w:trPr>
        <w:tc>
          <w:tcPr>
            <w:tcBorders>
              <w:top w:val="dashed" w:color="000000" w:sz="4" w:space="0"/>
              <w:bottom w:val="single" w:color="000000" w:sz="18" w:space="0"/>
              <w:right w:val="dashed" w:color="000000" w:sz="4" w:space="0"/>
            </w:tcBorders>
            <w:tcMar>
              <w:top w:w="0" w:type="dxa"/>
              <w:left w:w="108" w:type="dxa"/>
              <w:bottom w:w="0" w:type="dxa"/>
              <w:right w:w="108" w:type="dxa"/>
            </w:tcMar>
          </w:tcPr>
          <w:p>
            <w:pPr>
              <w:keepNext/>
              <w:spacing w:before="0" w:after="0" w:line="240" w:lineRule="auto"/>
              <w:rPr>
                <w:rFonts w:ascii="Calibri" w:hAnsi="Calibri" w:eastAsia="Calibri" w:cs="Calibri"/>
              </w:rPr>
            </w:pPr>
          </w:p>
          <w:p>
            <w:pPr>
              <w:keepNext/>
              <w:spacing w:before="0" w:after="0" w:line="240" w:lineRule="auto"/>
              <w:rPr>
                <w:rFonts w:ascii="Calibri" w:hAnsi="Calibri" w:eastAsia="Calibri" w:cs="Calibri"/>
              </w:rPr>
            </w:pPr>
          </w:p>
        </w:tc>
        <w:tc>
          <w:tcPr>
            <w:tcBorders>
              <w:top w:val="dashed" w:color="000000" w:sz="4" w:space="0"/>
              <w:left w:val="dashed" w:color="000000" w:sz="4" w:space="0"/>
              <w:bottom w:val="single" w:color="000000" w:sz="18" w:space="0"/>
            </w:tcBorders>
            <w:tcMar>
              <w:top w:w="0" w:type="dxa"/>
              <w:left w:w="108" w:type="dxa"/>
              <w:bottom w:w="0" w:type="dxa"/>
              <w:right w:w="108" w:type="dxa"/>
            </w:tcMar>
          </w:tcPr>
          <w:p>
            <w:pPr>
              <w:keepNext/>
              <w:spacing w:before="0" w:after="0" w:line="240" w:lineRule="auto"/>
              <w:rPr>
                <w:rFonts w:ascii="Calibri" w:hAnsi="Calibri" w:eastAsia="Calibri" w:cs="Calibri"/>
              </w:rPr>
            </w:pPr>
          </w:p>
        </w:tc>
      </w:tr>
    </w:tbl>
    <w:p>
      <w:pPr>
        <w:rPr>
          <w:b/>
          <w:color w:val="0092D1"/>
        </w:rPr>
      </w:pPr>
    </w:p>
    <w:p>
      <w:pPr>
        <w:rPr>
          <w:u w:val="single"/>
        </w:rPr>
      </w:pPr>
    </w:p>
    <w:tbl>
      <w:tblPr>
        <w:tblStyle w:val="38"/>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705"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32" w:name="_heading=h.32hioqz" w:colFirst="0" w:colLast="0"/>
            <w:bookmarkEnd w:id="32"/>
            <w:r>
              <w:rPr>
                <w:rFonts w:ascii="Arial" w:hAnsi="Arial" w:eastAsia="Arial" w:cs="Arial"/>
                <w:sz w:val="18"/>
                <w:szCs w:val="18"/>
                <w:rtl w:val="0"/>
              </w:rPr>
              <w:t>Signature:</w:t>
            </w:r>
          </w:p>
        </w:tc>
      </w:tr>
    </w:tbl>
    <w:p>
      <w:pPr>
        <w:pageBreakBefore w:val="0"/>
        <w:spacing w:before="0" w:after="0"/>
        <w:rPr>
          <w:rFonts w:ascii="Open Sans" w:hAnsi="Open Sans" w:eastAsia="Open Sans" w:cs="Open Sans"/>
          <w:b/>
          <w:color w:val="0092D1"/>
          <w:sz w:val="28"/>
          <w:szCs w:val="28"/>
        </w:rPr>
      </w:pPr>
      <w:r>
        <w:br w:type="page"/>
      </w:r>
    </w:p>
    <w:p>
      <w:pPr>
        <w:pStyle w:val="4"/>
        <w:jc w:val="left"/>
      </w:pPr>
      <w:bookmarkStart w:id="33" w:name="_heading=h.1hmsyys" w:colFirst="0" w:colLast="0"/>
      <w:bookmarkEnd w:id="33"/>
      <w:r>
        <w:rPr>
          <w:rtl w:val="0"/>
        </w:rPr>
        <w:t>0.12 Bid/No Bid Confirmation</w:t>
      </w:r>
    </w:p>
    <w:tbl>
      <w:tblPr>
        <w:tblStyle w:val="39"/>
        <w:tblW w:w="9075" w:type="dxa"/>
        <w:tblInd w:w="-6" w:type="dxa"/>
        <w:tblLayout w:type="fixed"/>
        <w:tblCellMar>
          <w:top w:w="0" w:type="dxa"/>
          <w:left w:w="115" w:type="dxa"/>
          <w:bottom w:w="0" w:type="dxa"/>
          <w:right w:w="115" w:type="dxa"/>
        </w:tblCellMar>
      </w:tblPr>
      <w:tblGrid>
        <w:gridCol w:w="1020"/>
        <w:gridCol w:w="3930"/>
        <w:gridCol w:w="4125"/>
      </w:tblGrid>
      <w:tr>
        <w:tblPrEx>
          <w:tblCellMar>
            <w:top w:w="0" w:type="dxa"/>
            <w:left w:w="115" w:type="dxa"/>
            <w:bottom w:w="0" w:type="dxa"/>
            <w:right w:w="115" w:type="dxa"/>
          </w:tblCellMar>
        </w:tblPrEx>
        <w:trPr>
          <w:trHeight w:val="600" w:hRule="atLeast"/>
        </w:trPr>
        <w:tc>
          <w:tcPr>
            <w:tcMar>
              <w:top w:w="0" w:type="dxa"/>
              <w:left w:w="115" w:type="dxa"/>
              <w:bottom w:w="0" w:type="dxa"/>
              <w:right w:w="115" w:type="dxa"/>
            </w:tcMar>
          </w:tcPr>
          <w:p>
            <w:pPr>
              <w:spacing w:after="0" w:line="240" w:lineRule="auto"/>
              <w:ind w:left="-90" w:firstLine="0"/>
              <w:rPr>
                <w:rFonts w:ascii="Calibri" w:hAnsi="Calibri" w:eastAsia="Calibri" w:cs="Calibri"/>
                <w:b/>
              </w:rPr>
            </w:pPr>
            <w:r>
              <w:rPr>
                <w:rFonts w:ascii="Calibri" w:hAnsi="Calibri" w:eastAsia="Calibri" w:cs="Calibri"/>
                <w:b/>
                <w:rtl w:val="0"/>
              </w:rPr>
              <w:t>To:</w:t>
            </w:r>
          </w:p>
        </w:tc>
        <w:tc>
          <w:tcPr>
            <w:tcMar>
              <w:top w:w="0" w:type="dxa"/>
              <w:left w:w="115" w:type="dxa"/>
              <w:bottom w:w="0" w:type="dxa"/>
              <w:right w:w="115" w:type="dxa"/>
            </w:tcMar>
          </w:tcPr>
          <w:p>
            <w:pPr>
              <w:spacing w:after="0" w:line="240" w:lineRule="auto"/>
              <w:rPr>
                <w:rFonts w:ascii="Calibri" w:hAnsi="Calibri" w:eastAsia="Calibri" w:cs="Calibri"/>
              </w:rPr>
            </w:pPr>
            <w:r>
              <w:rPr>
                <w:rFonts w:ascii="Calibri" w:hAnsi="Calibri" w:eastAsia="Calibri" w:cs="Calibri"/>
                <w:rtl w:val="0"/>
              </w:rPr>
              <w:t>UNOPS</w:t>
            </w:r>
          </w:p>
          <w:p>
            <w:pPr>
              <w:spacing w:after="0" w:line="240" w:lineRule="auto"/>
              <w:rPr>
                <w:rFonts w:ascii="Calibri" w:hAnsi="Calibri" w:eastAsia="Calibri" w:cs="Calibri"/>
                <w:shd w:val="clear" w:fill="CCCCCC"/>
              </w:rPr>
            </w:pPr>
            <w:r>
              <w:rPr>
                <w:rFonts w:ascii="Calibri" w:hAnsi="Calibri" w:eastAsia="Calibri" w:cs="Calibri"/>
                <w:shd w:val="clear" w:fill="CCCCCC"/>
                <w:rtl w:val="0"/>
              </w:rPr>
              <w:t>[insert name and office of contact person]</w:t>
            </w:r>
          </w:p>
        </w:tc>
        <w:tc>
          <w:tcPr>
            <w:tcMar>
              <w:top w:w="0" w:type="dxa"/>
              <w:left w:w="115" w:type="dxa"/>
              <w:bottom w:w="0" w:type="dxa"/>
              <w:right w:w="115" w:type="dxa"/>
            </w:tcMar>
          </w:tcPr>
          <w:p>
            <w:pPr>
              <w:spacing w:after="0" w:line="240" w:lineRule="auto"/>
              <w:rPr>
                <w:rFonts w:ascii="Calibri" w:hAnsi="Calibri" w:eastAsia="Calibri" w:cs="Calibri"/>
                <w:shd w:val="clear" w:fill="CCCCCC"/>
              </w:rPr>
            </w:pPr>
            <w:r>
              <w:rPr>
                <w:rFonts w:ascii="Calibri" w:hAnsi="Calibri" w:eastAsia="Calibri" w:cs="Calibri"/>
                <w:b/>
                <w:rtl w:val="0"/>
              </w:rPr>
              <w:t>Email:</w:t>
            </w:r>
            <w:r>
              <w:rPr>
                <w:rFonts w:ascii="Calibri" w:hAnsi="Calibri" w:eastAsia="Calibri" w:cs="Calibri"/>
                <w:rtl w:val="0"/>
              </w:rPr>
              <w:t xml:space="preserve"> </w:t>
            </w:r>
            <w:r>
              <w:rPr>
                <w:rFonts w:ascii="Calibri" w:hAnsi="Calibri" w:eastAsia="Calibri" w:cs="Calibri"/>
                <w:shd w:val="clear" w:fill="CCCCCC"/>
                <w:rtl w:val="0"/>
              </w:rPr>
              <w:t xml:space="preserve">[insert UNOPS contact person’s email and do not enter secure bid email address] </w:t>
            </w:r>
          </w:p>
        </w:tc>
      </w:tr>
      <w:tr>
        <w:tblPrEx>
          <w:tblCellMar>
            <w:top w:w="0" w:type="dxa"/>
            <w:left w:w="115" w:type="dxa"/>
            <w:bottom w:w="0" w:type="dxa"/>
            <w:right w:w="115" w:type="dxa"/>
          </w:tblCellMar>
        </w:tblPrEx>
        <w:trPr>
          <w:trHeight w:val="390" w:hRule="atLeast"/>
        </w:trPr>
        <w:tc>
          <w:tcPr>
            <w:tcMar>
              <w:top w:w="0" w:type="dxa"/>
              <w:left w:w="115" w:type="dxa"/>
              <w:bottom w:w="0" w:type="dxa"/>
              <w:right w:w="115" w:type="dxa"/>
            </w:tcMar>
          </w:tcPr>
          <w:p>
            <w:pPr>
              <w:spacing w:after="0" w:line="240" w:lineRule="auto"/>
              <w:ind w:left="-90" w:firstLine="0"/>
              <w:rPr>
                <w:rFonts w:ascii="Calibri" w:hAnsi="Calibri" w:eastAsia="Calibri" w:cs="Calibri"/>
                <w:b/>
              </w:rPr>
            </w:pPr>
            <w:r>
              <w:rPr>
                <w:rFonts w:ascii="Calibri" w:hAnsi="Calibri" w:eastAsia="Calibri" w:cs="Calibri"/>
                <w:b/>
                <w:rtl w:val="0"/>
              </w:rPr>
              <w:t>From:</w:t>
            </w:r>
          </w:p>
        </w:tc>
        <w:tc>
          <w:tcPr>
            <w:tcMar>
              <w:top w:w="0" w:type="dxa"/>
              <w:left w:w="115" w:type="dxa"/>
              <w:bottom w:w="0" w:type="dxa"/>
              <w:right w:w="115" w:type="dxa"/>
            </w:tcMar>
          </w:tcPr>
          <w:p>
            <w:pPr>
              <w:spacing w:after="0" w:line="240" w:lineRule="auto"/>
              <w:rPr>
                <w:rFonts w:ascii="Calibri" w:hAnsi="Calibri" w:eastAsia="Calibri" w:cs="Calibri"/>
              </w:rPr>
            </w:pPr>
            <w:r>
              <w:rPr>
                <w:rFonts w:ascii="Calibri" w:hAnsi="Calibri" w:eastAsia="Calibri" w:cs="Calibri"/>
                <w:shd w:val="clear" w:fill="CCCCCC"/>
                <w:rtl w:val="0"/>
              </w:rPr>
              <w:t>[insert name of bidder]</w:t>
            </w:r>
          </w:p>
        </w:tc>
        <w:tc>
          <w:tcPr>
            <w:tcMar>
              <w:top w:w="0" w:type="dxa"/>
              <w:left w:w="115" w:type="dxa"/>
              <w:bottom w:w="0" w:type="dxa"/>
              <w:right w:w="115" w:type="dxa"/>
            </w:tcMar>
          </w:tcPr>
          <w:p>
            <w:pPr>
              <w:spacing w:after="0" w:line="240" w:lineRule="auto"/>
              <w:rPr>
                <w:rFonts w:ascii="Calibri" w:hAnsi="Calibri" w:eastAsia="Calibri" w:cs="Calibri"/>
                <w:shd w:val="clear" w:fill="CCCCCC"/>
              </w:rPr>
            </w:pPr>
            <w:r>
              <w:rPr>
                <w:rFonts w:ascii="Calibri" w:hAnsi="Calibri" w:eastAsia="Calibri" w:cs="Calibri"/>
                <w:b/>
                <w:rtl w:val="0"/>
              </w:rPr>
              <w:t xml:space="preserve">Date: </w:t>
            </w:r>
            <w:r>
              <w:rPr>
                <w:rFonts w:ascii="Calibri" w:hAnsi="Calibri" w:eastAsia="Calibri" w:cs="Calibri"/>
                <w:shd w:val="clear" w:fill="CCCCCC"/>
                <w:rtl w:val="0"/>
              </w:rPr>
              <w:t>___/___/___</w:t>
            </w:r>
          </w:p>
        </w:tc>
      </w:tr>
      <w:tr>
        <w:tblPrEx>
          <w:tblCellMar>
            <w:top w:w="0" w:type="dxa"/>
            <w:left w:w="115" w:type="dxa"/>
            <w:bottom w:w="0" w:type="dxa"/>
            <w:right w:w="115" w:type="dxa"/>
          </w:tblCellMar>
        </w:tblPrEx>
        <w:trPr>
          <w:trHeight w:val="225" w:hRule="atLeast"/>
        </w:trPr>
        <w:tc>
          <w:tcPr>
            <w:tcMar>
              <w:top w:w="0" w:type="dxa"/>
              <w:left w:w="115" w:type="dxa"/>
              <w:bottom w:w="0" w:type="dxa"/>
              <w:right w:w="115" w:type="dxa"/>
            </w:tcMar>
          </w:tcPr>
          <w:p>
            <w:pPr>
              <w:spacing w:after="0" w:line="240" w:lineRule="auto"/>
              <w:ind w:left="-90" w:firstLine="0"/>
              <w:rPr>
                <w:rFonts w:ascii="Calibri" w:hAnsi="Calibri" w:eastAsia="Calibri" w:cs="Calibri"/>
                <w:b/>
              </w:rPr>
            </w:pPr>
            <w:r>
              <w:rPr>
                <w:rFonts w:ascii="Calibri" w:hAnsi="Calibri" w:eastAsia="Calibri" w:cs="Calibri"/>
                <w:b/>
                <w:rtl w:val="0"/>
              </w:rPr>
              <w:t>Subject:</w:t>
            </w:r>
          </w:p>
        </w:tc>
        <w:tc>
          <w:tcPr>
            <w:gridSpan w:val="2"/>
            <w:tcMar>
              <w:top w:w="0" w:type="dxa"/>
              <w:left w:w="115" w:type="dxa"/>
              <w:bottom w:w="0" w:type="dxa"/>
              <w:right w:w="115" w:type="dxa"/>
            </w:tcMar>
          </w:tcPr>
          <w:p>
            <w:pPr>
              <w:spacing w:after="0" w:line="240" w:lineRule="auto"/>
              <w:rPr>
                <w:rFonts w:ascii="Calibri" w:hAnsi="Calibri" w:eastAsia="Calibri" w:cs="Calibri"/>
                <w:shd w:val="clear" w:fill="CCCCCC"/>
              </w:rPr>
            </w:pPr>
            <w:r>
              <w:rPr>
                <w:rFonts w:ascii="Calibri" w:hAnsi="Calibri" w:eastAsia="Calibri" w:cs="Calibri"/>
                <w:rtl w:val="0"/>
              </w:rPr>
              <w:t xml:space="preserve">ITB reference No.: </w:t>
            </w:r>
            <w:r>
              <w:rPr>
                <w:rFonts w:ascii="Calibri" w:hAnsi="Calibri" w:eastAsia="Calibri" w:cs="Calibri"/>
                <w:shd w:val="clear" w:fill="CCCCCC"/>
                <w:rtl w:val="0"/>
              </w:rPr>
              <w:t>[ITB/202#/#####]</w:t>
            </w:r>
          </w:p>
        </w:tc>
      </w:tr>
    </w:tbl>
    <w:p/>
    <w:tbl>
      <w:tblPr>
        <w:tblStyle w:val="40"/>
        <w:tblW w:w="9075"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710"/>
        <w:gridCol w:w="7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55" w:hRule="atLeast"/>
        </w:trPr>
        <w:tc>
          <w:tcPr>
            <w:tcBorders>
              <w:top w:val="single" w:color="000000" w:sz="4" w:space="0"/>
              <w:left w:val="single" w:color="000000" w:sz="4" w:space="0"/>
              <w:bottom w:val="nil"/>
              <w:right w:val="single" w:color="FFFFFF" w:sz="18" w:space="0"/>
            </w:tcBorders>
            <w:shd w:val="clear" w:color="auto" w:fill="000000"/>
            <w:tcMar>
              <w:top w:w="0" w:type="dxa"/>
              <w:left w:w="115" w:type="dxa"/>
              <w:bottom w:w="0" w:type="dxa"/>
              <w:right w:w="115" w:type="dxa"/>
            </w:tcMar>
            <w:vAlign w:val="center"/>
          </w:tcPr>
          <w:p>
            <w:pPr>
              <w:spacing w:after="0" w:line="240" w:lineRule="auto"/>
              <w:rPr>
                <w:rFonts w:ascii="Calibri" w:hAnsi="Calibri" w:eastAsia="Calibri" w:cs="Calibri"/>
                <w:b/>
                <w:color w:val="FFFFFF"/>
              </w:rPr>
            </w:pPr>
            <w:r>
              <w:rPr>
                <w:rFonts w:ascii="Calibri" w:hAnsi="Calibri" w:eastAsia="Calibri" w:cs="Calibri"/>
                <w:b/>
                <w:color w:val="FFFFFF"/>
                <w:rtl w:val="0"/>
              </w:rPr>
              <w:t>Insert an “X” where applicable</w:t>
            </w:r>
          </w:p>
        </w:tc>
        <w:tc>
          <w:tcPr>
            <w:tcBorders>
              <w:top w:val="single" w:color="000000" w:sz="4" w:space="0"/>
              <w:left w:val="single" w:color="FFFFFF" w:sz="18" w:space="0"/>
              <w:bottom w:val="nil"/>
              <w:right w:val="single" w:color="000000" w:sz="4" w:space="0"/>
            </w:tcBorders>
            <w:shd w:val="clear" w:color="auto" w:fill="000000"/>
            <w:tcMar>
              <w:top w:w="0" w:type="dxa"/>
              <w:left w:w="115" w:type="dxa"/>
              <w:bottom w:w="0" w:type="dxa"/>
              <w:right w:w="115" w:type="dxa"/>
            </w:tcMar>
            <w:vAlign w:val="center"/>
          </w:tcPr>
          <w:p>
            <w:pPr>
              <w:spacing w:after="0" w:line="240" w:lineRule="auto"/>
              <w:ind w:left="33" w:firstLine="0"/>
              <w:rPr>
                <w:rFonts w:ascii="Calibri" w:hAnsi="Calibri" w:eastAsia="Calibri" w:cs="Calibri"/>
                <w:b/>
                <w:color w:val="FFFFFF"/>
              </w:rPr>
            </w:pPr>
            <w:r>
              <w:rPr>
                <w:rFonts w:ascii="Calibri" w:hAnsi="Calibri" w:eastAsia="Calibri" w:cs="Calibri"/>
                <w:b/>
                <w:color w:val="FFFFFF"/>
                <w:rtl w:val="0"/>
              </w:rPr>
              <w:t>Description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50" w:hRule="atLeast"/>
        </w:trPr>
        <w:tc>
          <w:tcPr>
            <w:tcBorders>
              <w:top w:val="nil"/>
              <w:left w:val="nil"/>
              <w:bottom w:val="dashed" w:color="000000" w:sz="4" w:space="0"/>
              <w:right w:val="dashed" w:color="000000" w:sz="4" w:space="0"/>
            </w:tcBorders>
            <w:tcMar>
              <w:top w:w="0" w:type="dxa"/>
              <w:left w:w="115" w:type="dxa"/>
              <w:bottom w:w="0" w:type="dxa"/>
              <w:right w:w="115" w:type="dxa"/>
            </w:tcMar>
            <w:vAlign w:val="center"/>
          </w:tcPr>
          <w:p>
            <w:pPr>
              <w:spacing w:after="0" w:line="240" w:lineRule="auto"/>
              <w:rPr>
                <w:rFonts w:ascii="Calibri" w:hAnsi="Calibri" w:eastAsia="Calibri" w:cs="Calibri"/>
                <w:b/>
                <w:highlight w:val="yellow"/>
              </w:rPr>
            </w:pPr>
          </w:p>
        </w:tc>
        <w:tc>
          <w:tcPr>
            <w:tcBorders>
              <w:top w:val="nil"/>
              <w:left w:val="dashed" w:color="000000" w:sz="4" w:space="0"/>
              <w:bottom w:val="dashed" w:color="000000" w:sz="4" w:space="0"/>
              <w:right w:val="nil"/>
            </w:tcBorders>
            <w:tcMar>
              <w:top w:w="0" w:type="dxa"/>
              <w:left w:w="115" w:type="dxa"/>
              <w:bottom w:w="0" w:type="dxa"/>
              <w:right w:w="115" w:type="dxa"/>
            </w:tcMar>
            <w:vAlign w:val="center"/>
          </w:tcPr>
          <w:p>
            <w:pPr>
              <w:spacing w:after="0" w:line="240" w:lineRule="auto"/>
              <w:rPr>
                <w:rFonts w:ascii="Calibri" w:hAnsi="Calibri" w:eastAsia="Calibri" w:cs="Calibri"/>
              </w:rPr>
            </w:pPr>
            <w:r>
              <w:rPr>
                <w:rFonts w:ascii="Calibri" w:hAnsi="Calibri" w:eastAsia="Calibri" w:cs="Calibri"/>
                <w:b/>
                <w:rtl w:val="0"/>
              </w:rPr>
              <w:t>YES</w:t>
            </w:r>
            <w:r>
              <w:rPr>
                <w:rFonts w:ascii="Calibri" w:hAnsi="Calibri" w:eastAsia="Calibri" w:cs="Calibri"/>
                <w:rtl w:val="0"/>
              </w:rPr>
              <w:t>, we intend to submit a bid.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40" w:hRule="atLeast"/>
        </w:trPr>
        <w:tc>
          <w:tcPr>
            <w:tcBorders>
              <w:top w:val="dashed" w:color="000000" w:sz="4" w:space="0"/>
              <w:left w:val="nil"/>
              <w:bottom w:val="single" w:color="000000" w:sz="18" w:space="0"/>
              <w:right w:val="dashed" w:color="000000" w:sz="4" w:space="0"/>
            </w:tcBorders>
            <w:tcMar>
              <w:top w:w="0" w:type="dxa"/>
              <w:left w:w="115" w:type="dxa"/>
              <w:bottom w:w="0" w:type="dxa"/>
              <w:right w:w="115"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single" w:color="000000" w:sz="18" w:space="0"/>
              <w:right w:val="nil"/>
            </w:tcBorders>
            <w:tcMar>
              <w:top w:w="0" w:type="dxa"/>
              <w:left w:w="115" w:type="dxa"/>
              <w:bottom w:w="0" w:type="dxa"/>
              <w:right w:w="115" w:type="dxa"/>
            </w:tcMar>
            <w:vAlign w:val="center"/>
          </w:tcPr>
          <w:p>
            <w:pPr>
              <w:spacing w:after="0" w:line="240" w:lineRule="auto"/>
              <w:rPr>
                <w:rFonts w:ascii="Calibri" w:hAnsi="Calibri" w:eastAsia="Calibri" w:cs="Calibri"/>
              </w:rPr>
            </w:pPr>
            <w:r>
              <w:rPr>
                <w:rFonts w:ascii="Calibri" w:hAnsi="Calibri" w:eastAsia="Calibri" w:cs="Calibri"/>
                <w:b/>
                <w:rtl w:val="0"/>
              </w:rPr>
              <w:t>NO</w:t>
            </w:r>
            <w:r>
              <w:rPr>
                <w:rFonts w:ascii="Calibri" w:hAnsi="Calibri" w:eastAsia="Calibri" w:cs="Calibri"/>
                <w:rtl w:val="0"/>
              </w:rPr>
              <w:t>, we are unable to submit a competitive bid for the requested Scope of Works at the moment.</w:t>
            </w:r>
          </w:p>
        </w:tc>
      </w:tr>
    </w:tbl>
    <w:p/>
    <w:p>
      <w:pPr>
        <w:spacing w:after="100"/>
      </w:pPr>
      <w:r>
        <w:rPr>
          <w:rtl w:val="0"/>
        </w:rPr>
        <w:t>If you selected NO above, please state the reason(s) below:</w:t>
      </w:r>
    </w:p>
    <w:tbl>
      <w:tblPr>
        <w:tblStyle w:val="41"/>
        <w:tblW w:w="9105" w:type="dxa"/>
        <w:tblInd w:w="-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740"/>
        <w:gridCol w:w="7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40" w:hRule="atLeast"/>
        </w:trPr>
        <w:tc>
          <w:tcPr>
            <w:tcBorders>
              <w:top w:val="nil"/>
              <w:left w:val="nil"/>
              <w:bottom w:val="nil"/>
              <w:right w:val="single" w:color="FFFFFF" w:sz="18" w:space="0"/>
            </w:tcBorders>
            <w:shd w:val="clear" w:color="auto" w:fill="000000"/>
            <w:tcMar>
              <w:top w:w="0" w:type="dxa"/>
              <w:left w:w="115" w:type="dxa"/>
              <w:bottom w:w="0" w:type="dxa"/>
              <w:right w:w="115" w:type="dxa"/>
            </w:tcMar>
            <w:vAlign w:val="center"/>
          </w:tcPr>
          <w:p>
            <w:pPr>
              <w:spacing w:after="0" w:line="240" w:lineRule="auto"/>
              <w:rPr>
                <w:rFonts w:ascii="Calibri" w:hAnsi="Calibri" w:eastAsia="Calibri" w:cs="Calibri"/>
                <w:b/>
                <w:color w:val="FFFFFF"/>
              </w:rPr>
            </w:pPr>
            <w:r>
              <w:rPr>
                <w:rFonts w:ascii="Calibri" w:hAnsi="Calibri" w:eastAsia="Calibri" w:cs="Calibri"/>
                <w:b/>
                <w:color w:val="FFFFFF"/>
                <w:rtl w:val="0"/>
              </w:rPr>
              <w:t>Insert an “X” where applicable</w:t>
            </w:r>
          </w:p>
        </w:tc>
        <w:tc>
          <w:tcPr>
            <w:tcBorders>
              <w:top w:val="nil"/>
              <w:left w:val="single" w:color="FFFFFF" w:sz="18" w:space="0"/>
              <w:bottom w:val="nil"/>
              <w:right w:val="nil"/>
            </w:tcBorders>
            <w:shd w:val="clear" w:color="auto" w:fill="000000"/>
            <w:tcMar>
              <w:top w:w="0" w:type="dxa"/>
              <w:left w:w="115" w:type="dxa"/>
              <w:bottom w:w="0" w:type="dxa"/>
              <w:right w:w="115" w:type="dxa"/>
            </w:tcMar>
            <w:vAlign w:val="center"/>
          </w:tcPr>
          <w:p>
            <w:pPr>
              <w:spacing w:after="0" w:line="240" w:lineRule="auto"/>
              <w:ind w:left="33" w:firstLine="0"/>
              <w:rPr>
                <w:rFonts w:ascii="Calibri" w:hAnsi="Calibri" w:eastAsia="Calibri" w:cs="Calibri"/>
                <w:b/>
                <w:color w:val="FFFFFF"/>
              </w:rPr>
            </w:pPr>
            <w:r>
              <w:rPr>
                <w:rFonts w:ascii="Calibri" w:hAnsi="Calibri" w:eastAsia="Calibri" w:cs="Calibri"/>
                <w:b/>
                <w:color w:val="FFFFFF"/>
                <w:rtl w:val="0"/>
              </w:rPr>
              <w:t>Description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60" w:hRule="atLeast"/>
        </w:trPr>
        <w:tc>
          <w:tcPr>
            <w:tcBorders>
              <w:top w:val="nil"/>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highlight w:val="yellow"/>
              </w:rPr>
            </w:pPr>
          </w:p>
        </w:tc>
        <w:tc>
          <w:tcPr>
            <w:tcBorders>
              <w:top w:val="nil"/>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The requested Works are not within our range of execution.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25"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right="30" w:firstLine="0"/>
              <w:rPr>
                <w:rFonts w:ascii="Calibri" w:hAnsi="Calibri" w:eastAsia="Calibri" w:cs="Calibri"/>
              </w:rPr>
            </w:pPr>
            <w:r>
              <w:rPr>
                <w:rFonts w:ascii="Calibri" w:hAnsi="Calibri" w:eastAsia="Calibri" w:cs="Calibri"/>
                <w:rtl w:val="0"/>
              </w:rPr>
              <w:t>We are unable to submit a competitive bid for the requested Scope of Works at the moment.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Some materials and required equipment products are not available at the moment.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We cannot meet the requested specifications.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The information provided for bid purposes is insufficient.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The ITB is too complicated.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40" w:line="240" w:lineRule="auto"/>
              <w:ind w:left="90" w:firstLine="0"/>
              <w:rPr>
                <w:rFonts w:ascii="Calibri" w:hAnsi="Calibri" w:eastAsia="Calibri" w:cs="Calibri"/>
              </w:rPr>
            </w:pPr>
            <w:r>
              <w:rPr>
                <w:rFonts w:ascii="Calibri" w:hAnsi="Calibri" w:eastAsia="Calibri" w:cs="Calibri"/>
                <w:rtl w:val="0"/>
              </w:rPr>
              <w:t>Insufficient time is allowed to prepare a bid.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We cannot meet the delivery requirements.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40"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right="135" w:firstLine="0"/>
              <w:rPr>
                <w:rFonts w:ascii="Calibri" w:hAnsi="Calibri" w:eastAsia="Calibri" w:cs="Calibri"/>
              </w:rPr>
            </w:pPr>
            <w:r>
              <w:rPr>
                <w:rFonts w:ascii="Calibri" w:hAnsi="Calibri" w:eastAsia="Calibri" w:cs="Calibri"/>
                <w:rtl w:val="0"/>
              </w:rPr>
              <w:t>We cannot adhere to the terms and conditions (please specify: payment terms, request for performance security, etc.).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Sustainability criteria/requirements are too stringent (if applicable).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We do not execute works for the UN.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 xml:space="preserve">The scope of Works is too small.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Our works execution capacity is currently full.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The person that handles bids is away from the office.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Other (please provide reasons):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dashed" w:color="000000" w:sz="4"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dashed" w:color="000000" w:sz="4"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We would like to receive future ITBs for this type of Works.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 w:hRule="atLeast"/>
        </w:trPr>
        <w:tc>
          <w:tcPr>
            <w:tcBorders>
              <w:top w:val="dashed" w:color="000000" w:sz="4" w:space="0"/>
              <w:left w:val="nil"/>
              <w:bottom w:val="single" w:color="000000" w:sz="18" w:space="0"/>
              <w:right w:val="dashed" w:color="000000" w:sz="4" w:space="0"/>
            </w:tcBorders>
            <w:tcMar>
              <w:top w:w="99" w:type="dxa"/>
              <w:left w:w="99" w:type="dxa"/>
              <w:bottom w:w="99" w:type="dxa"/>
              <w:right w:w="99" w:type="dxa"/>
            </w:tcMar>
            <w:vAlign w:val="center"/>
          </w:tcPr>
          <w:p>
            <w:pPr>
              <w:spacing w:after="0" w:line="240" w:lineRule="auto"/>
              <w:rPr>
                <w:rFonts w:ascii="Calibri" w:hAnsi="Calibri" w:eastAsia="Calibri" w:cs="Calibri"/>
                <w:b/>
              </w:rPr>
            </w:pPr>
          </w:p>
        </w:tc>
        <w:tc>
          <w:tcPr>
            <w:tcBorders>
              <w:top w:val="dashed" w:color="000000" w:sz="4" w:space="0"/>
              <w:left w:val="dashed" w:color="000000" w:sz="4" w:space="0"/>
              <w:bottom w:val="single" w:color="000000" w:sz="18" w:space="0"/>
              <w:right w:val="nil"/>
            </w:tcBorders>
            <w:tcMar>
              <w:top w:w="14" w:type="dxa"/>
              <w:left w:w="14" w:type="dxa"/>
              <w:bottom w:w="14" w:type="dxa"/>
              <w:right w:w="14" w:type="dxa"/>
            </w:tcMar>
            <w:vAlign w:val="center"/>
          </w:tcPr>
          <w:p>
            <w:pPr>
              <w:spacing w:after="0" w:line="240" w:lineRule="auto"/>
              <w:ind w:left="90" w:firstLine="0"/>
              <w:rPr>
                <w:rFonts w:ascii="Calibri" w:hAnsi="Calibri" w:eastAsia="Calibri" w:cs="Calibri"/>
              </w:rPr>
            </w:pPr>
            <w:r>
              <w:rPr>
                <w:rFonts w:ascii="Calibri" w:hAnsi="Calibri" w:eastAsia="Calibri" w:cs="Calibri"/>
                <w:rtl w:val="0"/>
              </w:rPr>
              <w:t>We don’t want to receive ITBs for this type of Works.</w:t>
            </w:r>
          </w:p>
        </w:tc>
      </w:tr>
    </w:tbl>
    <w:p>
      <w:pPr>
        <w:spacing w:before="200" w:after="200"/>
        <w:ind w:right="-150"/>
      </w:pPr>
      <w:r>
        <w:rPr>
          <w:rtl w:val="0"/>
        </w:rPr>
        <w:t xml:space="preserve">If UNOPS has questions to the bidder concerning this not submission of bid, UNOPS should contact Mr./Ms. </w:t>
      </w:r>
      <w:r>
        <w:rPr>
          <w:shd w:val="clear" w:fill="CCCCCC"/>
          <w:rtl w:val="0"/>
        </w:rPr>
        <w:t>_______________</w:t>
      </w:r>
      <w:r>
        <w:rPr>
          <w:rtl w:val="0"/>
        </w:rPr>
        <w:t xml:space="preserve">, phone </w:t>
      </w:r>
      <w:r>
        <w:rPr>
          <w:shd w:val="clear" w:fill="CCCCCC"/>
          <w:rtl w:val="0"/>
        </w:rPr>
        <w:t>_______________</w:t>
      </w:r>
      <w:r>
        <w:rPr>
          <w:rtl w:val="0"/>
        </w:rPr>
        <w:t xml:space="preserve">, email </w:t>
      </w:r>
      <w:r>
        <w:rPr>
          <w:shd w:val="clear" w:fill="CCCCCC"/>
          <w:rtl w:val="0"/>
        </w:rPr>
        <w:t>_______________</w:t>
      </w:r>
      <w:r>
        <w:rPr>
          <w:rtl w:val="0"/>
        </w:rPr>
        <w:t>, who will be able to assist.</w:t>
      </w:r>
    </w:p>
    <w:tbl>
      <w:tblPr>
        <w:tblStyle w:val="42"/>
        <w:tblW w:w="5100" w:type="dxa"/>
        <w:tblInd w:w="-1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1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45" w:hRule="atLeast"/>
        </w:trPr>
        <w:tc>
          <w:tcPr>
            <w:tcBorders>
              <w:top w:val="single" w:color="000000" w:sz="18" w:space="0"/>
              <w:left w:val="nil"/>
              <w:bottom w:val="dashed" w:color="000000" w:sz="8" w:space="0"/>
              <w:right w:val="nil"/>
            </w:tcBorders>
            <w:tcMar>
              <w:top w:w="28" w:type="dxa"/>
              <w:left w:w="28" w:type="dxa"/>
              <w:bottom w:w="28" w:type="dxa"/>
              <w:right w:w="28" w:type="dxa"/>
            </w:tcMar>
          </w:tcPr>
          <w:p>
            <w:pPr>
              <w:tabs>
                <w:tab w:val="left" w:pos="850"/>
                <w:tab w:val="left" w:pos="4020"/>
                <w:tab w:val="right" w:pos="8440"/>
              </w:tabs>
              <w:spacing w:after="0" w:line="240" w:lineRule="auto"/>
              <w:ind w:right="0"/>
              <w:rPr>
                <w:rFonts w:ascii="Calibri" w:hAnsi="Calibri" w:eastAsia="Calibri" w:cs="Calibri"/>
                <w:b/>
              </w:rPr>
            </w:pPr>
            <w:r>
              <w:rPr>
                <w:rFonts w:ascii="Calibri" w:hAnsi="Calibri" w:eastAsia="Calibri" w:cs="Calibri"/>
                <w:b/>
                <w:rtl w:val="0"/>
              </w:rPr>
              <w:t xml:space="preserve">Name: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nil"/>
            </w:tcBorders>
            <w:tcMar>
              <w:top w:w="28" w:type="dxa"/>
              <w:left w:w="28" w:type="dxa"/>
              <w:bottom w:w="28" w:type="dxa"/>
              <w:right w:w="28" w:type="dxa"/>
            </w:tcMar>
          </w:tcPr>
          <w:p>
            <w:pPr>
              <w:tabs>
                <w:tab w:val="left" w:pos="850"/>
                <w:tab w:val="left" w:pos="4020"/>
                <w:tab w:val="right" w:pos="8440"/>
              </w:tabs>
              <w:spacing w:after="0" w:line="240" w:lineRule="auto"/>
              <w:ind w:right="0"/>
              <w:rPr>
                <w:rFonts w:ascii="Calibri" w:hAnsi="Calibri" w:eastAsia="Calibri" w:cs="Calibri"/>
              </w:rPr>
            </w:pPr>
            <w:r>
              <w:rPr>
                <w:rFonts w:ascii="Calibri" w:hAnsi="Calibri" w:eastAsia="Calibri" w:cs="Calibri"/>
                <w:b/>
                <w:rtl w:val="0"/>
              </w:rPr>
              <w:t>Title:</w:t>
            </w:r>
            <w:r>
              <w:rPr>
                <w:rFonts w:ascii="Calibri" w:hAnsi="Calibri" w:eastAsia="Calibri" w:cs="Calibri"/>
                <w:rtl w:val="0"/>
              </w:rPr>
              <w:tab/>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nil"/>
            </w:tcBorders>
            <w:tcMar>
              <w:top w:w="28" w:type="dxa"/>
              <w:left w:w="28" w:type="dxa"/>
              <w:bottom w:w="28" w:type="dxa"/>
              <w:right w:w="28" w:type="dxa"/>
            </w:tcMar>
          </w:tcPr>
          <w:p>
            <w:pPr>
              <w:tabs>
                <w:tab w:val="left" w:pos="850"/>
                <w:tab w:val="left" w:pos="4020"/>
                <w:tab w:val="right" w:pos="8440"/>
              </w:tabs>
              <w:spacing w:after="0" w:line="240" w:lineRule="auto"/>
              <w:ind w:right="0"/>
              <w:rPr>
                <w:rFonts w:ascii="Calibri" w:hAnsi="Calibri" w:eastAsia="Calibri" w:cs="Calibri"/>
              </w:rPr>
            </w:pPr>
            <w:r>
              <w:rPr>
                <w:rFonts w:ascii="Calibri" w:hAnsi="Calibri" w:eastAsia="Calibri" w:cs="Calibri"/>
                <w:b/>
                <w:rtl w:val="0"/>
              </w:rPr>
              <w:t>Date:</w:t>
            </w:r>
            <w:r>
              <w:rPr>
                <w:rFonts w:ascii="Calibri" w:hAnsi="Calibri" w:eastAsia="Calibri" w:cs="Calibri"/>
                <w:rtl w:val="0"/>
              </w:rPr>
              <w:tab/>
            </w:r>
            <w:r>
              <w:rPr>
                <w:rFonts w:ascii="Calibri" w:hAnsi="Calibri" w:eastAsia="Calibri" w:cs="Calibri"/>
                <w:rtl w:val="0"/>
              </w:rPr>
              <w:tab/>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1005" w:hRule="atLeast"/>
        </w:trPr>
        <w:tc>
          <w:tcPr>
            <w:tcBorders>
              <w:top w:val="dashed" w:color="000000" w:sz="8" w:space="0"/>
              <w:left w:val="nil"/>
              <w:bottom w:val="single" w:color="000000" w:sz="18" w:space="0"/>
              <w:right w:val="nil"/>
            </w:tcBorders>
            <w:tcMar>
              <w:top w:w="28" w:type="dxa"/>
              <w:left w:w="28" w:type="dxa"/>
              <w:bottom w:w="28" w:type="dxa"/>
              <w:right w:w="28" w:type="dxa"/>
            </w:tcMar>
          </w:tcPr>
          <w:p>
            <w:pPr>
              <w:tabs>
                <w:tab w:val="left" w:pos="850"/>
                <w:tab w:val="left" w:pos="4020"/>
                <w:tab w:val="right" w:pos="8440"/>
              </w:tabs>
              <w:spacing w:after="0" w:line="240" w:lineRule="auto"/>
              <w:ind w:right="0"/>
              <w:rPr>
                <w:rFonts w:ascii="Calibri" w:hAnsi="Calibri" w:eastAsia="Calibri" w:cs="Calibri"/>
              </w:rPr>
            </w:pPr>
            <w:r>
              <w:rPr>
                <w:rFonts w:ascii="Calibri" w:hAnsi="Calibri" w:eastAsia="Calibri" w:cs="Calibri"/>
                <w:b/>
                <w:rtl w:val="0"/>
              </w:rPr>
              <w:t>Signature:</w:t>
            </w:r>
            <w:r>
              <w:rPr>
                <w:rFonts w:ascii="Calibri" w:hAnsi="Calibri" w:eastAsia="Calibri" w:cs="Calibri"/>
                <w:rtl w:val="0"/>
              </w:rPr>
              <w:tab/>
            </w:r>
            <w:r>
              <w:rPr>
                <w:rFonts w:ascii="Calibri" w:hAnsi="Calibri" w:eastAsia="Calibri" w:cs="Calibri"/>
                <w:rtl w:val="0"/>
              </w:rPr>
              <w:tab/>
            </w:r>
          </w:p>
        </w:tc>
      </w:tr>
    </w:tbl>
    <w:p>
      <w:pPr>
        <w:spacing w:line="240" w:lineRule="auto"/>
        <w:ind w:right="0"/>
        <w:rPr>
          <w:rFonts w:ascii="Open Sans" w:hAnsi="Open Sans" w:eastAsia="Open Sans" w:cs="Open Sans"/>
        </w:rPr>
      </w:pPr>
    </w:p>
    <w:p>
      <w:pPr>
        <w:spacing w:line="240" w:lineRule="auto"/>
        <w:ind w:right="0"/>
        <w:rPr>
          <w:rFonts w:ascii="Open Sans" w:hAnsi="Open Sans" w:eastAsia="Open Sans" w:cs="Open Sans"/>
        </w:rPr>
      </w:pPr>
      <w:r>
        <w:br w:type="page"/>
      </w:r>
    </w:p>
    <w:p>
      <w:pPr>
        <w:pStyle w:val="4"/>
      </w:pPr>
      <w:bookmarkStart w:id="34" w:name="_heading=h.41mghml" w:colFirst="0" w:colLast="0"/>
      <w:bookmarkEnd w:id="34"/>
      <w:r>
        <w:rPr>
          <w:rtl w:val="0"/>
        </w:rPr>
        <w:t>0.13 Bid Checklist</w:t>
      </w:r>
    </w:p>
    <w:p>
      <w:pPr>
        <w:spacing w:after="60"/>
        <w:rPr>
          <w:sz w:val="20"/>
          <w:szCs w:val="20"/>
          <w:shd w:val="clear" w:fill="CCCCCC"/>
        </w:rPr>
      </w:pPr>
      <w:r>
        <w:rPr>
          <w:b/>
          <w:rtl w:val="0"/>
        </w:rPr>
        <w:t xml:space="preserve">ITB reference No.: </w:t>
      </w:r>
      <w:r>
        <w:rPr>
          <w:rtl w:val="0"/>
        </w:rPr>
        <w:tab/>
      </w:r>
      <w:r>
        <w:rPr>
          <w:shd w:val="clear" w:fill="CCCCCC"/>
          <w:rtl w:val="0"/>
        </w:rPr>
        <w:t>[ITB/202#/#####]</w:t>
      </w:r>
    </w:p>
    <w:p>
      <w:pPr>
        <w:spacing w:after="60"/>
        <w:rPr>
          <w:shd w:val="clear" w:fill="CCCCCC"/>
        </w:rPr>
      </w:pPr>
      <w:r>
        <w:rPr>
          <w:b/>
          <w:rtl w:val="0"/>
        </w:rPr>
        <w:t>Name of bidder:</w:t>
      </w:r>
      <w:r>
        <w:rPr>
          <w:b/>
          <w:rtl w:val="0"/>
        </w:rPr>
        <w:tab/>
      </w:r>
      <w:r>
        <w:rPr>
          <w:rtl w:val="0"/>
        </w:rPr>
        <w:tab/>
      </w:r>
      <w:r>
        <w:rPr>
          <w:shd w:val="clear" w:fill="CCCCCC"/>
          <w:rtl w:val="0"/>
        </w:rPr>
        <w:t>_____________________</w:t>
      </w:r>
    </w:p>
    <w:p>
      <w:pPr>
        <w:spacing w:after="300"/>
        <w:rPr>
          <w:shd w:val="clear" w:fill="CCCCCC"/>
        </w:rPr>
      </w:pPr>
      <w:r>
        <w:rPr>
          <w:b/>
          <w:rtl w:val="0"/>
        </w:rPr>
        <w:t xml:space="preserve">Submission date: </w:t>
      </w:r>
      <w:r>
        <w:rPr>
          <w:rtl w:val="0"/>
        </w:rPr>
        <w:tab/>
      </w:r>
      <w:r>
        <w:rPr>
          <w:shd w:val="clear" w:fill="CCCCCC"/>
          <w:rtl w:val="0"/>
        </w:rPr>
        <w:t>___/___/___</w:t>
      </w:r>
    </w:p>
    <w:p>
      <w:pPr>
        <w:spacing w:after="100" w:line="288" w:lineRule="auto"/>
        <w:ind w:right="0"/>
        <w:rPr>
          <w:shd w:val="clear" w:fill="CCCCCC"/>
        </w:rPr>
      </w:pPr>
      <w:r>
        <w:rPr>
          <w:shd w:val="clear" w:fill="CCCCCC"/>
          <w:rtl w:val="0"/>
        </w:rPr>
        <w:t xml:space="preserve">[To select an option, put an </w:t>
      </w:r>
      <w:r>
        <w:rPr>
          <w:b/>
          <w:shd w:val="clear" w:fill="CCCCCC"/>
          <w:rtl w:val="0"/>
        </w:rPr>
        <w:t>X</w:t>
      </w:r>
      <w:r>
        <w:rPr>
          <w:shd w:val="clear" w:fill="CCCCCC"/>
          <w:rtl w:val="0"/>
        </w:rPr>
        <w:t xml:space="preserve"> over the relevant blank box]</w:t>
      </w:r>
    </w:p>
    <w:tbl>
      <w:tblPr>
        <w:tblStyle w:val="43"/>
        <w:tblW w:w="9120"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5070"/>
        <w:gridCol w:w="1965"/>
        <w:gridCol w:w="1020"/>
        <w:gridCol w:w="1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720" w:hRule="atLeast"/>
        </w:trPr>
        <w:tc>
          <w:tcPr>
            <w:tcBorders>
              <w:top w:val="nil"/>
              <w:left w:val="nil"/>
              <w:bottom w:val="nil"/>
              <w:right w:val="single" w:color="FFFFFF" w:sz="18" w:space="0"/>
            </w:tcBorders>
            <w:shd w:val="clear" w:color="auto" w:fill="000000"/>
            <w:tcMar>
              <w:top w:w="0" w:type="dxa"/>
              <w:left w:w="115" w:type="dxa"/>
              <w:bottom w:w="0" w:type="dxa"/>
              <w:right w:w="115" w:type="dxa"/>
            </w:tcMar>
            <w:vAlign w:val="center"/>
          </w:tcPr>
          <w:p>
            <w:pPr>
              <w:spacing w:after="0" w:line="240" w:lineRule="auto"/>
              <w:jc w:val="center"/>
              <w:rPr>
                <w:rFonts w:ascii="Calibri" w:hAnsi="Calibri" w:eastAsia="Calibri" w:cs="Calibri"/>
                <w:b/>
                <w:color w:val="FFFFFF"/>
              </w:rPr>
            </w:pPr>
            <w:r>
              <w:rPr>
                <w:rFonts w:ascii="Calibri" w:hAnsi="Calibri" w:eastAsia="Calibri" w:cs="Calibri"/>
                <w:b/>
                <w:color w:val="FFFFFF"/>
                <w:rtl w:val="0"/>
              </w:rPr>
              <w:t>Activity</w:t>
            </w:r>
          </w:p>
        </w:tc>
        <w:tc>
          <w:tcPr>
            <w:tcBorders>
              <w:top w:val="nil"/>
              <w:left w:val="single" w:color="FFFFFF" w:sz="18" w:space="0"/>
              <w:bottom w:val="nil"/>
              <w:right w:val="single" w:color="FFFFFF" w:sz="18" w:space="0"/>
            </w:tcBorders>
            <w:shd w:val="clear" w:color="auto" w:fill="000000"/>
            <w:tcMar>
              <w:top w:w="0" w:type="dxa"/>
              <w:left w:w="115" w:type="dxa"/>
              <w:bottom w:w="0" w:type="dxa"/>
              <w:right w:w="115" w:type="dxa"/>
            </w:tcMar>
            <w:vAlign w:val="center"/>
          </w:tcPr>
          <w:p>
            <w:pPr>
              <w:spacing w:after="0" w:line="240" w:lineRule="auto"/>
              <w:jc w:val="center"/>
              <w:rPr>
                <w:rFonts w:ascii="Calibri" w:hAnsi="Calibri" w:eastAsia="Calibri" w:cs="Calibri"/>
                <w:b/>
                <w:color w:val="FFFFFF"/>
              </w:rPr>
            </w:pPr>
            <w:r>
              <w:rPr>
                <w:rFonts w:ascii="Calibri" w:hAnsi="Calibri" w:eastAsia="Calibri" w:cs="Calibri"/>
                <w:b/>
                <w:color w:val="FFFFFF"/>
                <w:rtl w:val="0"/>
              </w:rPr>
              <w:t>Yes, No, or N/A</w:t>
            </w:r>
          </w:p>
        </w:tc>
        <w:tc>
          <w:tcPr>
            <w:tcBorders>
              <w:top w:val="nil"/>
              <w:left w:val="single" w:color="FFFFFF" w:sz="18" w:space="0"/>
              <w:bottom w:val="nil"/>
              <w:right w:val="single" w:color="FFFFFF" w:sz="18" w:space="0"/>
            </w:tcBorders>
            <w:shd w:val="clear" w:color="auto" w:fill="000000"/>
            <w:tcMar>
              <w:top w:w="0" w:type="dxa"/>
              <w:left w:w="115" w:type="dxa"/>
              <w:bottom w:w="0" w:type="dxa"/>
              <w:right w:w="115" w:type="dxa"/>
            </w:tcMar>
            <w:vAlign w:val="center"/>
          </w:tcPr>
          <w:p>
            <w:pPr>
              <w:spacing w:after="0" w:line="240" w:lineRule="auto"/>
              <w:jc w:val="center"/>
              <w:rPr>
                <w:rFonts w:ascii="Calibri" w:hAnsi="Calibri" w:eastAsia="Calibri" w:cs="Calibri"/>
                <w:b/>
                <w:color w:val="FFFFFF"/>
              </w:rPr>
            </w:pPr>
            <w:r>
              <w:rPr>
                <w:rFonts w:ascii="Calibri" w:hAnsi="Calibri" w:eastAsia="Calibri" w:cs="Calibri"/>
                <w:b/>
                <w:color w:val="FFFFFF"/>
                <w:rtl w:val="0"/>
              </w:rPr>
              <w:t>Page #</w:t>
            </w:r>
          </w:p>
          <w:p>
            <w:pPr>
              <w:spacing w:after="0" w:line="240" w:lineRule="auto"/>
              <w:jc w:val="center"/>
              <w:rPr>
                <w:rFonts w:ascii="Calibri" w:hAnsi="Calibri" w:eastAsia="Calibri" w:cs="Calibri"/>
                <w:b/>
                <w:color w:val="FFFFFF"/>
              </w:rPr>
            </w:pPr>
            <w:r>
              <w:rPr>
                <w:rFonts w:ascii="Calibri" w:hAnsi="Calibri" w:eastAsia="Calibri" w:cs="Calibri"/>
                <w:b/>
                <w:color w:val="FFFFFF"/>
                <w:rtl w:val="0"/>
              </w:rPr>
              <w:t>in the bid</w:t>
            </w:r>
          </w:p>
        </w:tc>
        <w:tc>
          <w:tcPr>
            <w:tcBorders>
              <w:top w:val="nil"/>
              <w:left w:val="single" w:color="FFFFFF" w:sz="18" w:space="0"/>
              <w:bottom w:val="nil"/>
              <w:right w:val="nil"/>
            </w:tcBorders>
            <w:shd w:val="clear" w:color="auto" w:fill="000000"/>
            <w:tcMar>
              <w:top w:w="0" w:type="dxa"/>
              <w:left w:w="115" w:type="dxa"/>
              <w:bottom w:w="0" w:type="dxa"/>
              <w:right w:w="115" w:type="dxa"/>
            </w:tcMar>
            <w:vAlign w:val="center"/>
          </w:tcPr>
          <w:p>
            <w:pPr>
              <w:spacing w:after="0" w:line="240" w:lineRule="auto"/>
              <w:jc w:val="center"/>
              <w:rPr>
                <w:rFonts w:ascii="Calibri" w:hAnsi="Calibri" w:eastAsia="Calibri" w:cs="Calibri"/>
                <w:b/>
                <w:color w:val="FFFFFF"/>
              </w:rPr>
            </w:pPr>
            <w:r>
              <w:rPr>
                <w:rFonts w:ascii="Calibri" w:hAnsi="Calibri" w:eastAsia="Calibri" w:cs="Calibri"/>
                <w:b/>
                <w:color w:val="FFFFFF"/>
                <w:rtl w:val="0"/>
              </w:rPr>
              <w:t>If NO provide comment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nil"/>
              <w:left w:val="nil"/>
              <w:bottom w:val="dashed" w:color="000000" w:sz="8" w:space="0"/>
              <w:right w:val="dashed" w:color="000000" w:sz="8" w:space="0"/>
            </w:tcBorders>
            <w:shd w:val="clear" w:color="auto" w:fill="F3F3F3"/>
            <w:tcMar>
              <w:top w:w="57" w:type="dxa"/>
              <w:left w:w="57" w:type="dxa"/>
              <w:bottom w:w="57" w:type="dxa"/>
              <w:right w:w="57" w:type="dxa"/>
            </w:tcMar>
            <w:vAlign w:val="center"/>
          </w:tcPr>
          <w:p>
            <w:pPr>
              <w:spacing w:after="0" w:line="240" w:lineRule="auto"/>
              <w:rPr>
                <w:rFonts w:ascii="Calibri" w:hAnsi="Calibri" w:eastAsia="Calibri" w:cs="Calibri"/>
                <w:b/>
              </w:rPr>
            </w:pPr>
            <w:r>
              <w:rPr>
                <w:rFonts w:ascii="Calibri" w:hAnsi="Calibri" w:eastAsia="Calibri" w:cs="Calibri"/>
                <w:b/>
                <w:rtl w:val="0"/>
              </w:rPr>
              <w:t xml:space="preserve">Have you duly completed all the returnable Schedules? </w:t>
            </w:r>
          </w:p>
        </w:tc>
        <w:tc>
          <w:tcPr>
            <w:tcBorders>
              <w:top w:val="nil"/>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after="0" w:line="240" w:lineRule="auto"/>
              <w:jc w:val="center"/>
              <w:rPr>
                <w:rFonts w:ascii="Calibri" w:hAnsi="Calibri" w:eastAsia="Calibri" w:cs="Calibri"/>
                <w:b/>
              </w:rPr>
            </w:pPr>
            <w:r>
              <w:rPr>
                <w:rFonts w:ascii="Calibri" w:hAnsi="Calibri" w:eastAsia="Calibri" w:cs="Calibri"/>
                <w:b/>
                <w:rtl w:val="0"/>
              </w:rPr>
              <w:t>☐ YES ☐ NO ☐ N/A</w:t>
            </w:r>
          </w:p>
        </w:tc>
        <w:tc>
          <w:tcPr>
            <w:tcBorders>
              <w:top w:val="nil"/>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nil"/>
              <w:left w:val="dashed" w:color="000000" w:sz="8" w:space="0"/>
              <w:bottom w:val="dashed" w:color="000000" w:sz="8" w:space="0"/>
              <w:right w:val="nil"/>
            </w:tcBorders>
            <w:shd w:val="clear" w:color="auto" w:fill="F3F3F3"/>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Schedule 0.1 [</w:t>
            </w:r>
            <w:r>
              <w:rPr>
                <w:rFonts w:ascii="Calibri" w:hAnsi="Calibri" w:eastAsia="Calibri" w:cs="Calibri"/>
                <w:i/>
                <w:rtl w:val="0"/>
              </w:rPr>
              <w:t>Bid Submission Declaration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Schedule 0.2 [</w:t>
            </w:r>
            <w:r>
              <w:rPr>
                <w:rFonts w:ascii="Calibri" w:hAnsi="Calibri" w:eastAsia="Calibri" w:cs="Calibri"/>
                <w:i/>
                <w:rtl w:val="0"/>
              </w:rPr>
              <w:t>Bidder's Information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Schedule 0.3 [</w:t>
            </w:r>
            <w:r>
              <w:rPr>
                <w:rFonts w:ascii="Calibri" w:hAnsi="Calibri" w:eastAsia="Calibri" w:cs="Calibri"/>
                <w:i/>
                <w:rtl w:val="0"/>
              </w:rPr>
              <w:t>Joint Venture Partner Information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Schedule 0.4 [</w:t>
            </w:r>
            <w:r>
              <w:rPr>
                <w:rFonts w:ascii="Calibri" w:hAnsi="Calibri" w:eastAsia="Calibri" w:cs="Calibri"/>
                <w:i/>
                <w:rtl w:val="0"/>
              </w:rPr>
              <w:t>Capacity and Experience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80"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Schedule 0.5 [</w:t>
            </w:r>
            <w:r>
              <w:rPr>
                <w:rFonts w:ascii="Calibri" w:hAnsi="Calibri" w:eastAsia="Calibri" w:cs="Calibri"/>
                <w:i/>
                <w:rtl w:val="0"/>
              </w:rPr>
              <w:t>Format for Resume of Proposed Key</w:t>
            </w:r>
          </w:p>
          <w:p>
            <w:pPr>
              <w:spacing w:after="0" w:line="240" w:lineRule="auto"/>
              <w:ind w:left="1530" w:firstLine="0"/>
              <w:rPr>
                <w:rFonts w:ascii="Calibri" w:hAnsi="Calibri" w:eastAsia="Calibri" w:cs="Calibri"/>
              </w:rPr>
            </w:pPr>
            <w:r>
              <w:rPr>
                <w:rFonts w:ascii="Calibri" w:hAnsi="Calibri" w:eastAsia="Calibri" w:cs="Calibri"/>
                <w:i/>
                <w:rtl w:val="0"/>
              </w:rPr>
              <w:t xml:space="preserve"> Personnel</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0.6 [</w:t>
            </w:r>
            <w:r>
              <w:rPr>
                <w:rFonts w:ascii="Calibri" w:hAnsi="Calibri" w:eastAsia="Calibri" w:cs="Calibri"/>
                <w:i/>
                <w:rtl w:val="0"/>
              </w:rPr>
              <w:t>Statement of Exclusivity and Availability</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0.7 [</w:t>
            </w:r>
            <w:r>
              <w:rPr>
                <w:rFonts w:ascii="Calibri" w:hAnsi="Calibri" w:eastAsia="Calibri" w:cs="Calibri"/>
                <w:i/>
                <w:rtl w:val="0"/>
              </w:rPr>
              <w:t>Performance Statement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0.8 [</w:t>
            </w:r>
            <w:r>
              <w:rPr>
                <w:rFonts w:ascii="Calibri" w:hAnsi="Calibri" w:eastAsia="Calibri" w:cs="Calibri"/>
                <w:i/>
                <w:rtl w:val="0"/>
              </w:rPr>
              <w:t>Form for Bid Security</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0.9 [</w:t>
            </w:r>
            <w:r>
              <w:rPr>
                <w:rFonts w:ascii="Calibri" w:hAnsi="Calibri" w:eastAsia="Calibri" w:cs="Calibri"/>
                <w:i/>
                <w:rtl w:val="0"/>
              </w:rPr>
              <w:t>DRiVE Supplier Sustainability</w:t>
            </w:r>
          </w:p>
          <w:p>
            <w:pPr>
              <w:spacing w:after="0" w:line="240" w:lineRule="auto"/>
              <w:ind w:left="1620" w:right="0" w:firstLine="0"/>
              <w:rPr>
                <w:rFonts w:ascii="Calibri" w:hAnsi="Calibri" w:eastAsia="Calibri" w:cs="Calibri"/>
              </w:rPr>
            </w:pPr>
            <w:r>
              <w:rPr>
                <w:rFonts w:ascii="Calibri" w:hAnsi="Calibri" w:eastAsia="Calibri" w:cs="Calibri"/>
                <w:i/>
                <w:rtl w:val="0"/>
              </w:rPr>
              <w:t xml:space="preserve"> Questionnaire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0.10 [</w:t>
            </w:r>
            <w:r>
              <w:rPr>
                <w:rFonts w:ascii="Calibri" w:hAnsi="Calibri" w:eastAsia="Calibri" w:cs="Calibri"/>
                <w:i/>
                <w:rtl w:val="0"/>
              </w:rPr>
              <w:t>Dispute Details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0.11 [</w:t>
            </w:r>
            <w:r>
              <w:rPr>
                <w:rFonts w:ascii="Calibri" w:hAnsi="Calibri" w:eastAsia="Calibri" w:cs="Calibri"/>
                <w:i/>
                <w:rtl w:val="0"/>
              </w:rPr>
              <w:t>Acknowledgement of the Addenda</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0.12 [</w:t>
            </w:r>
            <w:r>
              <w:rPr>
                <w:rFonts w:ascii="Calibri" w:hAnsi="Calibri" w:eastAsia="Calibri" w:cs="Calibri"/>
                <w:i/>
                <w:rtl w:val="0"/>
              </w:rPr>
              <w:t>Bid/No Bid Confirmation</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Schedule 0.13 [</w:t>
            </w:r>
            <w:r>
              <w:rPr>
                <w:rFonts w:ascii="Calibri" w:hAnsi="Calibri" w:eastAsia="Calibri" w:cs="Calibri"/>
                <w:i/>
                <w:rtl w:val="0"/>
              </w:rPr>
              <w:t>Bid Checklist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1.2 [</w:t>
            </w:r>
            <w:r>
              <w:rPr>
                <w:rFonts w:ascii="Calibri" w:hAnsi="Calibri" w:eastAsia="Calibri" w:cs="Calibri"/>
                <w:i/>
                <w:rtl w:val="0"/>
              </w:rPr>
              <w:t>Details Provided by the Contractor</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4.1.A [</w:t>
            </w:r>
            <w:r>
              <w:rPr>
                <w:rFonts w:ascii="Calibri" w:hAnsi="Calibri" w:eastAsia="Calibri" w:cs="Calibri"/>
                <w:i/>
                <w:rtl w:val="0"/>
              </w:rPr>
              <w:t>Bill of Quantities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4.1.B [</w:t>
            </w:r>
            <w:r>
              <w:rPr>
                <w:rFonts w:ascii="Calibri" w:hAnsi="Calibri" w:eastAsia="Calibri" w:cs="Calibri"/>
                <w:i/>
                <w:rtl w:val="0"/>
              </w:rPr>
              <w:t>Daywork Schedule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4.2 [</w:t>
            </w:r>
            <w:r>
              <w:rPr>
                <w:rFonts w:ascii="Calibri" w:hAnsi="Calibri" w:eastAsia="Calibri" w:cs="Calibri"/>
                <w:i/>
                <w:rtl w:val="0"/>
              </w:rPr>
              <w:t>Programme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4.3 [</w:t>
            </w:r>
            <w:r>
              <w:rPr>
                <w:rFonts w:ascii="Calibri" w:hAnsi="Calibri" w:eastAsia="Calibri" w:cs="Calibri"/>
                <w:i/>
                <w:rtl w:val="0"/>
              </w:rPr>
              <w:t>Method Statement</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4.4 [</w:t>
            </w:r>
            <w:r>
              <w:rPr>
                <w:rFonts w:ascii="Calibri" w:hAnsi="Calibri" w:eastAsia="Calibri" w:cs="Calibri"/>
                <w:i/>
                <w:rtl w:val="0"/>
              </w:rPr>
              <w:t>Key Personnel</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4.5 [</w:t>
            </w:r>
            <w:r>
              <w:rPr>
                <w:rFonts w:ascii="Calibri" w:hAnsi="Calibri" w:eastAsia="Calibri" w:cs="Calibri"/>
                <w:i/>
                <w:rtl w:val="0"/>
              </w:rPr>
              <w:t>Organizational Structure</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4.6 [</w:t>
            </w:r>
            <w:r>
              <w:rPr>
                <w:rFonts w:ascii="Calibri" w:hAnsi="Calibri" w:eastAsia="Calibri" w:cs="Calibri"/>
                <w:i/>
                <w:rtl w:val="0"/>
              </w:rPr>
              <w:t>Subcontractors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4.7 [</w:t>
            </w:r>
            <w:r>
              <w:rPr>
                <w:rFonts w:ascii="Calibri" w:hAnsi="Calibri" w:eastAsia="Calibri" w:cs="Calibri"/>
                <w:i/>
                <w:rtl w:val="0"/>
              </w:rPr>
              <w:t>Contractor's Equipment and Machinery</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right="0" w:hanging="315"/>
              <w:rPr>
                <w:rFonts w:ascii="Arial" w:hAnsi="Arial" w:eastAsia="Arial" w:cs="Arial"/>
              </w:rPr>
            </w:pPr>
            <w:r>
              <w:rPr>
                <w:rFonts w:ascii="Calibri" w:hAnsi="Calibri" w:eastAsia="Calibri" w:cs="Calibri"/>
                <w:rtl w:val="0"/>
              </w:rPr>
              <w:t>Schedule 4.8 [</w:t>
            </w:r>
            <w:r>
              <w:rPr>
                <w:rFonts w:ascii="Calibri" w:hAnsi="Calibri" w:eastAsia="Calibri" w:cs="Calibri"/>
                <w:i/>
                <w:rtl w:val="0"/>
              </w:rPr>
              <w:t>Sources of Naturally Occurring Materials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85"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Schedule 4.9 [</w:t>
            </w:r>
            <w:r>
              <w:rPr>
                <w:rFonts w:ascii="Calibri" w:hAnsi="Calibri" w:eastAsia="Calibri" w:cs="Calibri"/>
                <w:i/>
                <w:rtl w:val="0"/>
              </w:rPr>
              <w:t>Insurance Details and Insurances</w:t>
            </w:r>
            <w:r>
              <w:rPr>
                <w:rFonts w:ascii="Calibri" w:hAnsi="Calibri" w:eastAsia="Calibri" w:cs="Calibri"/>
                <w:rtl w:val="0"/>
              </w:rPr>
              <w:t>]</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80" w:hRule="atLeast"/>
        </w:trPr>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shd w:val="clear" w:fill="CCCCCC"/>
                <w:rtl w:val="0"/>
              </w:rPr>
              <w:t>[Insert additional Schedules as necessary]</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shd w:val="clear" w:fill="CCCCCC"/>
                <w:rtl w:val="0"/>
              </w:rPr>
              <w:t>[Insert additional Schedules as necessary]</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620" w:hRule="atLeast"/>
        </w:trPr>
        <w:tc>
          <w:tcPr>
            <w:tcBorders>
              <w:top w:val="dashed" w:color="000000" w:sz="8" w:space="0"/>
              <w:left w:val="nil"/>
              <w:bottom w:val="dashed" w:color="000000" w:sz="8" w:space="0"/>
              <w:right w:val="dashed" w:color="000000" w:sz="8" w:space="0"/>
            </w:tcBorders>
            <w:shd w:val="clear" w:color="auto" w:fill="F3F3F3"/>
            <w:tcMar>
              <w:top w:w="57" w:type="dxa"/>
              <w:left w:w="57" w:type="dxa"/>
              <w:bottom w:w="57" w:type="dxa"/>
              <w:right w:w="57" w:type="dxa"/>
            </w:tcMar>
            <w:vAlign w:val="center"/>
          </w:tcPr>
          <w:p>
            <w:pPr>
              <w:spacing w:after="0" w:line="240" w:lineRule="auto"/>
              <w:rPr>
                <w:rFonts w:ascii="Calibri" w:hAnsi="Calibri" w:eastAsia="Calibri" w:cs="Calibri"/>
                <w:b/>
                <w:highlight w:val="green"/>
              </w:rPr>
            </w:pPr>
            <w:r>
              <w:rPr>
                <w:rFonts w:ascii="Calibri" w:hAnsi="Calibri" w:eastAsia="Calibri" w:cs="Calibri"/>
                <w:b/>
                <w:rtl w:val="0"/>
              </w:rPr>
              <w:t xml:space="preserve">Have you provided the required documents to establish compliance with the evaluation criteria established in Section II: Evaluation and Method Criteria? </w:t>
            </w:r>
          </w:p>
        </w:tc>
        <w:tc>
          <w:tcPr>
            <w:tcBorders>
              <w:top w:val="dashed" w:color="000000" w:sz="8" w:space="0"/>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after="0" w:line="240" w:lineRule="auto"/>
              <w:jc w:val="center"/>
              <w:rPr>
                <w:rFonts w:ascii="Calibri" w:hAnsi="Calibri" w:eastAsia="Calibri" w:cs="Calibri"/>
                <w:b/>
              </w:rPr>
            </w:pPr>
            <w:r>
              <w:rPr>
                <w:rFonts w:ascii="Calibri" w:hAnsi="Calibri" w:eastAsia="Calibri" w:cs="Calibri"/>
                <w:b/>
                <w:rtl w:val="0"/>
              </w:rPr>
              <w:t>☐ YES ☐ NO ☐ N/A</w:t>
            </w:r>
          </w:p>
        </w:tc>
        <w:tc>
          <w:tcPr>
            <w:tcBorders>
              <w:top w:val="dashed" w:color="000000" w:sz="8" w:space="0"/>
              <w:left w:val="dashed" w:color="000000" w:sz="8" w:space="0"/>
              <w:bottom w:val="dashed" w:color="000000" w:sz="8" w:space="0"/>
              <w:right w:val="dashed" w:color="000000" w:sz="8" w:space="0"/>
            </w:tcBorders>
            <w:shd w:val="clear" w:color="auto" w:fill="F3F3F3"/>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shd w:val="clear" w:color="auto" w:fill="F3F3F3"/>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rtl w:val="0"/>
              </w:rPr>
              <w:t xml:space="preserve">Copy of audited financial statements of the </w:t>
            </w:r>
            <w:r>
              <w:rPr>
                <w:rFonts w:ascii="Calibri" w:hAnsi="Calibri" w:eastAsia="Calibri" w:cs="Calibri"/>
                <w:shd w:val="clear" w:fill="CCCCCC"/>
                <w:rtl w:val="0"/>
              </w:rPr>
              <w:t>[five (5)]</w:t>
            </w:r>
            <w:r>
              <w:rPr>
                <w:rFonts w:ascii="Calibri" w:hAnsi="Calibri" w:eastAsia="Calibri" w:cs="Calibri"/>
                <w:rtl w:val="0"/>
              </w:rPr>
              <w:t xml:space="preserve"> years</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dashed" w:color="000000" w:sz="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shd w:val="clear" w:fill="CCCCCC"/>
                <w:rtl w:val="0"/>
              </w:rPr>
              <w:t>[Insert additional documents as necessary]</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dashed" w:color="000000" w:sz="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dashed" w:color="000000" w:sz="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Borders>
              <w:top w:val="dashed" w:color="000000" w:sz="8" w:space="0"/>
              <w:left w:val="nil"/>
              <w:bottom w:val="single" w:color="000000" w:sz="18" w:space="0"/>
              <w:right w:val="dashed" w:color="000000" w:sz="8" w:space="0"/>
            </w:tcBorders>
            <w:tcMar>
              <w:top w:w="57" w:type="dxa"/>
              <w:left w:w="57" w:type="dxa"/>
              <w:bottom w:w="57" w:type="dxa"/>
              <w:right w:w="57" w:type="dxa"/>
            </w:tcMar>
            <w:vAlign w:val="center"/>
          </w:tcPr>
          <w:p>
            <w:pPr>
              <w:numPr>
                <w:ilvl w:val="0"/>
                <w:numId w:val="4"/>
              </w:numPr>
              <w:spacing w:after="0" w:line="240" w:lineRule="auto"/>
              <w:ind w:left="450" w:hanging="315"/>
              <w:rPr>
                <w:rFonts w:ascii="Arial" w:hAnsi="Arial" w:eastAsia="Arial" w:cs="Arial"/>
              </w:rPr>
            </w:pPr>
            <w:r>
              <w:rPr>
                <w:rFonts w:ascii="Calibri" w:hAnsi="Calibri" w:eastAsia="Calibri" w:cs="Calibri"/>
                <w:shd w:val="clear" w:fill="CCCCCC"/>
                <w:rtl w:val="0"/>
              </w:rPr>
              <w:t>[Insert additional documents as necessary]</w:t>
            </w:r>
          </w:p>
        </w:tc>
        <w:tc>
          <w:tcPr>
            <w:tcBorders>
              <w:top w:val="dashed" w:color="000000" w:sz="8" w:space="0"/>
              <w:left w:val="dashed" w:color="000000" w:sz="8" w:space="0"/>
              <w:bottom w:val="single" w:color="000000" w:sz="18" w:space="0"/>
              <w:right w:val="dashed" w:color="000000" w:sz="8" w:space="0"/>
            </w:tcBorders>
            <w:tcMar>
              <w:top w:w="57" w:type="dxa"/>
              <w:left w:w="57" w:type="dxa"/>
              <w:bottom w:w="57" w:type="dxa"/>
              <w:right w:w="57" w:type="dxa"/>
            </w:tcMar>
            <w:vAlign w:val="center"/>
          </w:tcPr>
          <w:p>
            <w:pPr>
              <w:spacing w:after="0" w:line="240" w:lineRule="auto"/>
              <w:jc w:val="center"/>
              <w:rPr>
                <w:rFonts w:ascii="Calibri" w:hAnsi="Calibri" w:eastAsia="Calibri" w:cs="Calibri"/>
              </w:rPr>
            </w:pPr>
            <w:r>
              <w:rPr>
                <w:rFonts w:ascii="Calibri" w:hAnsi="Calibri" w:eastAsia="Calibri" w:cs="Calibri"/>
                <w:rtl w:val="0"/>
              </w:rPr>
              <w:t>☐ YES ☐ NO ☐ N/A</w:t>
            </w:r>
          </w:p>
        </w:tc>
        <w:tc>
          <w:tcPr>
            <w:tcBorders>
              <w:top w:val="dashed" w:color="000000" w:sz="8" w:space="0"/>
              <w:left w:val="dashed" w:color="000000" w:sz="8" w:space="0"/>
              <w:bottom w:val="single" w:color="000000" w:sz="18" w:space="0"/>
              <w:right w:val="dashed" w:color="000000" w:sz="8" w:space="0"/>
            </w:tcBorders>
            <w:tcMar>
              <w:top w:w="57" w:type="dxa"/>
              <w:left w:w="57" w:type="dxa"/>
              <w:bottom w:w="57" w:type="dxa"/>
              <w:right w:w="57" w:type="dxa"/>
            </w:tcMar>
            <w:vAlign w:val="center"/>
          </w:tcPr>
          <w:p>
            <w:pPr>
              <w:spacing w:after="0" w:line="240" w:lineRule="auto"/>
              <w:rPr>
                <w:rFonts w:ascii="Calibri" w:hAnsi="Calibri" w:eastAsia="Calibri" w:cs="Calibri"/>
              </w:rPr>
            </w:pPr>
          </w:p>
        </w:tc>
        <w:tc>
          <w:tcPr>
            <w:tcBorders>
              <w:top w:val="dashed" w:color="000000" w:sz="8" w:space="0"/>
              <w:left w:val="dashed" w:color="000000" w:sz="8" w:space="0"/>
              <w:bottom w:val="single" w:color="000000" w:sz="18" w:space="0"/>
              <w:right w:val="nil"/>
            </w:tcBorders>
            <w:tcMar>
              <w:top w:w="57" w:type="dxa"/>
              <w:left w:w="57" w:type="dxa"/>
              <w:bottom w:w="57" w:type="dxa"/>
              <w:right w:w="57" w:type="dxa"/>
            </w:tcMar>
            <w:vAlign w:val="center"/>
          </w:tcPr>
          <w:p>
            <w:pPr>
              <w:spacing w:after="0" w:line="240" w:lineRule="auto"/>
              <w:rPr>
                <w:rFonts w:ascii="Calibri" w:hAnsi="Calibri" w:eastAsia="Calibri" w:cs="Calibri"/>
              </w:rPr>
            </w:pPr>
          </w:p>
        </w:tc>
      </w:tr>
    </w:tbl>
    <w:p>
      <w:pPr>
        <w:spacing w:before="200" w:after="200"/>
        <w:rPr>
          <w:u w:val="single"/>
        </w:rPr>
      </w:pPr>
    </w:p>
    <w:tbl>
      <w:tblPr>
        <w:tblStyle w:val="44"/>
        <w:tblW w:w="5100" w:type="dxa"/>
        <w:tblInd w:w="-1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108" w:type="dxa"/>
          <w:bottom w:w="0" w:type="dxa"/>
          <w:right w:w="108" w:type="dxa"/>
        </w:tblCellMar>
      </w:tblPr>
      <w:tblGrid>
        <w:gridCol w:w="510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single" w:color="222222" w:sz="1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shd w:val="clear" w:fill="CCCCCC"/>
              </w:rPr>
            </w:pPr>
            <w:r>
              <w:rPr>
                <w:rFonts w:ascii="Arial" w:hAnsi="Arial" w:eastAsia="Arial" w:cs="Arial"/>
                <w:b/>
                <w:rtl w:val="0"/>
              </w:rPr>
              <w:t>Name: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left" w:pos="4820"/>
              </w:tabs>
              <w:spacing w:after="0" w:line="240" w:lineRule="auto"/>
              <w:ind w:left="-90" w:firstLine="0"/>
              <w:rPr>
                <w:rFonts w:ascii="Arial" w:hAnsi="Arial" w:eastAsia="Arial" w:cs="Arial"/>
                <w:b/>
                <w:shd w:val="clear" w:fill="CCCCCC"/>
              </w:rPr>
            </w:pPr>
            <w:r>
              <w:rPr>
                <w:rFonts w:ascii="Arial" w:hAnsi="Arial" w:eastAsia="Arial" w:cs="Arial"/>
                <w:b/>
                <w:rtl w:val="0"/>
              </w:rPr>
              <w:t xml:space="preserve">Title: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360" w:hRule="atLeast"/>
        </w:trPr>
        <w:tc>
          <w:tcPr>
            <w:tcBorders>
              <w:top w:val="dashed" w:color="222222" w:sz="8" w:space="0"/>
              <w:left w:val="nil"/>
              <w:bottom w:val="dashed" w:color="222222" w:sz="8" w:space="0"/>
              <w:right w:val="nil"/>
            </w:tcBorders>
            <w:tcMar>
              <w:top w:w="0" w:type="dxa"/>
              <w:left w:w="108" w:type="dxa"/>
              <w:bottom w:w="0" w:type="dxa"/>
              <w:right w:w="108" w:type="dxa"/>
            </w:tcMar>
            <w:vAlign w:val="center"/>
          </w:tcPr>
          <w:p>
            <w:pPr>
              <w:tabs>
                <w:tab w:val="center" w:pos="4320"/>
                <w:tab w:val="right" w:pos="8640"/>
              </w:tabs>
              <w:spacing w:after="0" w:line="240" w:lineRule="auto"/>
              <w:ind w:left="-90" w:firstLine="0"/>
              <w:rPr>
                <w:rFonts w:ascii="Arial" w:hAnsi="Arial" w:eastAsia="Arial" w:cs="Arial"/>
                <w:b/>
                <w:shd w:val="clear" w:fill="D9D9D9"/>
              </w:rPr>
            </w:pPr>
            <w:r>
              <w:rPr>
                <w:rFonts w:ascii="Arial" w:hAnsi="Arial" w:eastAsia="Arial" w:cs="Arial"/>
                <w:b/>
                <w:rtl w:val="0"/>
              </w:rPr>
              <w:t>Date:</w:t>
            </w:r>
            <w:r>
              <w:rPr>
                <w:rFonts w:ascii="Arial" w:hAnsi="Arial" w:eastAsia="Arial" w:cs="Arial"/>
                <w:rtl w:val="0"/>
              </w:rPr>
              <w:t xml:space="preserve"> </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108" w:type="dxa"/>
            <w:bottom w:w="0" w:type="dxa"/>
            <w:right w:w="108" w:type="dxa"/>
          </w:tblCellMar>
        </w:tblPrEx>
        <w:trPr>
          <w:trHeight w:val="690" w:hRule="atLeast"/>
        </w:trPr>
        <w:tc>
          <w:tcPr>
            <w:tcBorders>
              <w:top w:val="dashed" w:color="222222" w:sz="8" w:space="0"/>
              <w:left w:val="nil"/>
              <w:bottom w:val="single" w:color="222222" w:sz="18" w:space="0"/>
              <w:right w:val="nil"/>
            </w:tcBorders>
            <w:tcMar>
              <w:top w:w="0" w:type="dxa"/>
              <w:left w:w="108" w:type="dxa"/>
              <w:bottom w:w="0" w:type="dxa"/>
              <w:right w:w="108" w:type="dxa"/>
            </w:tcMar>
          </w:tcPr>
          <w:p>
            <w:pPr>
              <w:pStyle w:val="3"/>
              <w:spacing w:after="200" w:line="240" w:lineRule="auto"/>
              <w:ind w:left="-90" w:firstLine="0"/>
              <w:jc w:val="left"/>
              <w:rPr>
                <w:rFonts w:ascii="Arial" w:hAnsi="Arial" w:eastAsia="Arial" w:cs="Arial"/>
              </w:rPr>
            </w:pPr>
            <w:bookmarkStart w:id="35" w:name="_heading=h.2grqrue" w:colFirst="0" w:colLast="0"/>
            <w:bookmarkEnd w:id="35"/>
            <w:r>
              <w:rPr>
                <w:rFonts w:ascii="Arial" w:hAnsi="Arial" w:eastAsia="Arial" w:cs="Arial"/>
                <w:sz w:val="18"/>
                <w:szCs w:val="18"/>
                <w:rtl w:val="0"/>
              </w:rPr>
              <w:t>Signature:</w:t>
            </w:r>
          </w:p>
        </w:tc>
      </w:tr>
    </w:tbl>
    <w:p>
      <w:r>
        <w:br w:type="page"/>
      </w:r>
    </w:p>
    <w:p>
      <w:pPr>
        <w:pStyle w:val="3"/>
        <w:spacing w:before="0" w:after="0" w:line="360" w:lineRule="auto"/>
        <w:jc w:val="left"/>
      </w:pPr>
      <w:bookmarkStart w:id="36" w:name="_heading=h.vx1227" w:colFirst="0" w:colLast="0"/>
      <w:bookmarkEnd w:id="36"/>
      <w:r>
        <w:rPr>
          <w:rtl w:val="0"/>
        </w:rPr>
        <w:t>SCHEDULE 1: CONTRACT DETAILS</w:t>
      </w:r>
    </w:p>
    <w:p>
      <w:pPr>
        <w:pStyle w:val="4"/>
        <w:keepLines/>
        <w:spacing w:before="60" w:after="0" w:line="360" w:lineRule="auto"/>
        <w:jc w:val="both"/>
        <w:rPr>
          <w:rFonts w:ascii="Arial" w:hAnsi="Arial" w:eastAsia="Arial" w:cs="Arial"/>
          <w:sz w:val="28"/>
          <w:szCs w:val="28"/>
        </w:rPr>
      </w:pPr>
      <w:bookmarkStart w:id="37" w:name="_heading=h.3fwokq0" w:colFirst="0" w:colLast="0"/>
      <w:bookmarkEnd w:id="37"/>
      <w:r>
        <w:rPr>
          <w:rFonts w:ascii="Arial" w:hAnsi="Arial" w:eastAsia="Arial" w:cs="Arial"/>
          <w:sz w:val="28"/>
          <w:szCs w:val="28"/>
          <w:rtl w:val="0"/>
        </w:rPr>
        <w:t>1.2 Details Provided by the</w:t>
      </w:r>
      <w:r>
        <w:rPr>
          <w:rtl w:val="0"/>
        </w:rPr>
        <w:t xml:space="preserve"> Contractor</w:t>
      </w:r>
      <w:r>
        <w:rPr>
          <w:vertAlign w:val="superscript"/>
        </w:rPr>
        <w:footnoteReference w:id="0"/>
      </w:r>
    </w:p>
    <w:tbl>
      <w:tblPr>
        <w:tblStyle w:val="45"/>
        <w:tblW w:w="897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05"/>
        <w:gridCol w:w="2625"/>
        <w:gridCol w:w="47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Borders>
              <w:top w:val="nil"/>
              <w:left w:val="nil"/>
              <w:bottom w:val="nil"/>
              <w:right w:val="single" w:color="FFFFFF" w:sz="18" w:space="0"/>
            </w:tcBorders>
            <w:shd w:val="clear" w:color="auto" w:fill="000000"/>
            <w:tcMar>
              <w:top w:w="0" w:type="dxa"/>
              <w:left w:w="108" w:type="dxa"/>
              <w:bottom w:w="0" w:type="dxa"/>
              <w:right w:w="108" w:type="dxa"/>
            </w:tcMar>
            <w:vAlign w:val="center"/>
          </w:tcPr>
          <w:p>
            <w:pPr>
              <w:tabs>
                <w:tab w:val="right" w:pos="1134"/>
              </w:tabs>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Sub-Clause No.</w:t>
            </w:r>
          </w:p>
        </w:tc>
        <w:tc>
          <w:tcPr>
            <w:tcBorders>
              <w:top w:val="nil"/>
              <w:left w:val="single" w:color="FFFFFF" w:sz="18" w:space="0"/>
              <w:bottom w:val="nil"/>
              <w:right w:val="single" w:color="FFFFFF" w:sz="18" w:space="0"/>
            </w:tcBorders>
            <w:shd w:val="clear" w:color="auto" w:fill="000000"/>
            <w:tcMar>
              <w:top w:w="0" w:type="dxa"/>
              <w:left w:w="108" w:type="dxa"/>
              <w:bottom w:w="0" w:type="dxa"/>
              <w:right w:w="108" w:type="dxa"/>
            </w:tcMar>
            <w:vAlign w:val="center"/>
          </w:tcPr>
          <w:p>
            <w:pPr>
              <w:tabs>
                <w:tab w:val="left" w:pos="567"/>
                <w:tab w:val="left" w:pos="4819"/>
              </w:tabs>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Description</w:t>
            </w:r>
          </w:p>
        </w:tc>
        <w:tc>
          <w:tcPr>
            <w:tcBorders>
              <w:top w:val="nil"/>
              <w:left w:val="single" w:color="FFFFFF" w:sz="18" w:space="0"/>
              <w:bottom w:val="nil"/>
              <w:right w:val="nil"/>
            </w:tcBorders>
            <w:shd w:val="clear" w:color="auto" w:fill="000000"/>
            <w:tcMar>
              <w:top w:w="0" w:type="dxa"/>
              <w:left w:w="108" w:type="dxa"/>
              <w:bottom w:w="0" w:type="dxa"/>
              <w:right w:w="108" w:type="dxa"/>
            </w:tcMar>
            <w:vAlign w:val="center"/>
          </w:tcPr>
          <w:p>
            <w:pPr>
              <w:tabs>
                <w:tab w:val="left" w:pos="850"/>
                <w:tab w:val="right" w:pos="1928"/>
                <w:tab w:val="left" w:pos="4819"/>
              </w:tabs>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Details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Borders>
              <w:top w:val="nil"/>
              <w:left w:val="nil"/>
              <w:bottom w:val="dashed" w:color="000000" w:sz="8" w:space="0"/>
              <w:right w:val="dashed" w:color="000000" w:sz="8" w:space="0"/>
            </w:tcBorders>
            <w:shd w:val="clear" w:color="auto" w:fill="F3F3F3"/>
            <w:tcMar>
              <w:top w:w="86" w:type="dxa"/>
              <w:left w:w="86" w:type="dxa"/>
              <w:bottom w:w="86" w:type="dxa"/>
              <w:right w:w="86" w:type="dxa"/>
            </w:tcMar>
          </w:tcPr>
          <w:p>
            <w:pPr>
              <w:tabs>
                <w:tab w:val="right" w:pos="1134"/>
              </w:tabs>
              <w:spacing w:before="0" w:after="0" w:line="240" w:lineRule="auto"/>
              <w:rPr>
                <w:rFonts w:ascii="Calibri" w:hAnsi="Calibri" w:eastAsia="Calibri" w:cs="Calibri"/>
                <w:b/>
                <w:sz w:val="18"/>
                <w:szCs w:val="18"/>
              </w:rPr>
            </w:pPr>
            <w:r>
              <w:rPr>
                <w:rFonts w:ascii="Calibri" w:hAnsi="Calibri" w:eastAsia="Calibri" w:cs="Calibri"/>
                <w:b/>
                <w:sz w:val="18"/>
                <w:szCs w:val="18"/>
                <w:rtl w:val="0"/>
              </w:rPr>
              <w:t>4.10</w:t>
            </w:r>
          </w:p>
        </w:tc>
        <w:tc>
          <w:tcPr>
            <w:tcBorders>
              <w:top w:val="nil"/>
              <w:left w:val="dashed" w:color="000000" w:sz="8" w:space="0"/>
              <w:bottom w:val="dashed" w:color="000000" w:sz="8" w:space="0"/>
              <w:right w:val="dashed" w:color="000000" w:sz="8" w:space="0"/>
            </w:tcBorders>
            <w:tcMar>
              <w:top w:w="86" w:type="dxa"/>
              <w:left w:w="86" w:type="dxa"/>
              <w:bottom w:w="86" w:type="dxa"/>
              <w:right w:w="86" w:type="dxa"/>
            </w:tcMar>
          </w:tcPr>
          <w:p>
            <w:pPr>
              <w:tabs>
                <w:tab w:val="left" w:pos="567"/>
                <w:tab w:val="left" w:pos="4819"/>
              </w:tabs>
              <w:spacing w:before="0" w:after="60" w:line="240" w:lineRule="auto"/>
              <w:rPr>
                <w:rFonts w:hint="default" w:ascii="Calibri" w:hAnsi="Calibri" w:eastAsia="Calibri" w:cs="Calibri"/>
                <w:sz w:val="18"/>
                <w:szCs w:val="18"/>
                <w:lang w:val="en-US"/>
              </w:rPr>
            </w:pPr>
            <w:r>
              <w:rPr>
                <w:rFonts w:ascii="Calibri" w:hAnsi="Calibri" w:eastAsia="Calibri" w:cs="Calibri"/>
                <w:sz w:val="18"/>
                <w:szCs w:val="18"/>
                <w:rtl w:val="0"/>
              </w:rPr>
              <w:t>Accepted Contract Amount</w:t>
            </w:r>
            <w:r>
              <w:rPr>
                <w:rFonts w:hint="default" w:ascii="Calibri" w:hAnsi="Calibri" w:eastAsia="Calibri" w:cs="Calibri"/>
                <w:sz w:val="18"/>
                <w:szCs w:val="18"/>
                <w:rtl w:val="0"/>
                <w:lang w:val="en-US"/>
              </w:rPr>
              <w:t xml:space="preserve"> </w:t>
            </w:r>
            <w:r>
              <w:rPr>
                <w:rFonts w:hint="default" w:ascii="Calibri" w:hAnsi="Calibri" w:eastAsia="Calibri" w:cs="Calibri"/>
                <w:b/>
                <w:bCs/>
                <w:sz w:val="18"/>
                <w:szCs w:val="18"/>
                <w:highlight w:val="yellow"/>
                <w:rtl w:val="0"/>
                <w:lang w:val="en-US"/>
              </w:rPr>
              <w:t>(without GST)</w:t>
            </w:r>
          </w:p>
        </w:tc>
        <w:tc>
          <w:tcPr>
            <w:tcBorders>
              <w:top w:val="nil"/>
              <w:left w:val="dashed" w:color="000000" w:sz="8" w:space="0"/>
              <w:bottom w:val="dashed" w:color="000000" w:sz="8" w:space="0"/>
              <w:right w:val="nil"/>
            </w:tcBorders>
            <w:tcMar>
              <w:top w:w="86" w:type="dxa"/>
              <w:left w:w="86" w:type="dxa"/>
              <w:bottom w:w="86" w:type="dxa"/>
              <w:right w:w="86" w:type="dxa"/>
            </w:tcMar>
            <w:vAlign w:val="center"/>
          </w:tcPr>
          <w:p>
            <w:pPr>
              <w:tabs>
                <w:tab w:val="left" w:pos="850"/>
                <w:tab w:val="right" w:pos="1928"/>
                <w:tab w:val="left" w:pos="4819"/>
              </w:tabs>
              <w:spacing w:before="60" w:after="200" w:line="276" w:lineRule="auto"/>
              <w:ind w:right="-150"/>
              <w:rPr>
                <w:rFonts w:ascii="Calibri" w:hAnsi="Calibri" w:eastAsia="Calibri" w:cs="Calibri"/>
                <w:sz w:val="18"/>
                <w:szCs w:val="18"/>
                <w:shd w:val="clear" w:fill="CCCCCC"/>
              </w:rPr>
            </w:pPr>
            <w:r>
              <w:rPr>
                <w:rFonts w:ascii="Calibri" w:hAnsi="Calibri" w:eastAsia="Calibri" w:cs="Calibri"/>
                <w:b/>
                <w:sz w:val="18"/>
                <w:szCs w:val="18"/>
                <w:rtl w:val="0"/>
              </w:rPr>
              <w:t xml:space="preserve">Amount in words: </w:t>
            </w:r>
            <w:r>
              <w:rPr>
                <w:rFonts w:ascii="Calibri" w:hAnsi="Calibri" w:eastAsia="Calibri" w:cs="Calibri"/>
                <w:sz w:val="18"/>
                <w:szCs w:val="18"/>
                <w:shd w:val="clear" w:fill="CCCCCC"/>
                <w:rtl w:val="0"/>
              </w:rPr>
              <w:t>______________________________________________</w:t>
            </w:r>
          </w:p>
          <w:p>
            <w:pPr>
              <w:tabs>
                <w:tab w:val="left" w:pos="850"/>
                <w:tab w:val="right" w:pos="1928"/>
                <w:tab w:val="left" w:pos="4819"/>
              </w:tabs>
              <w:spacing w:before="60" w:after="60" w:line="276" w:lineRule="auto"/>
              <w:ind w:right="-150"/>
              <w:rPr>
                <w:rFonts w:ascii="Calibri" w:hAnsi="Calibri" w:eastAsia="Calibri" w:cs="Calibri"/>
                <w:sz w:val="18"/>
                <w:szCs w:val="18"/>
                <w:shd w:val="clear" w:fill="CCCCCC"/>
              </w:rPr>
            </w:pPr>
            <w:r>
              <w:rPr>
                <w:rFonts w:ascii="Calibri" w:hAnsi="Calibri" w:eastAsia="Calibri" w:cs="Calibri"/>
                <w:b/>
                <w:sz w:val="18"/>
                <w:szCs w:val="18"/>
                <w:rtl w:val="0"/>
              </w:rPr>
              <w:t xml:space="preserve">Amount in figures: </w:t>
            </w:r>
            <w:r>
              <w:rPr>
                <w:rFonts w:ascii="Calibri" w:hAnsi="Calibri" w:eastAsia="Calibri" w:cs="Calibri"/>
                <w:sz w:val="18"/>
                <w:szCs w:val="18"/>
                <w:shd w:val="clear" w:fill="CCCCCC"/>
                <w:rtl w:val="0"/>
              </w:rPr>
              <w:t>______________________________________________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Borders>
              <w:top w:val="nil"/>
              <w:left w:val="nil"/>
              <w:bottom w:val="dashed" w:color="000000" w:sz="8" w:space="0"/>
              <w:right w:val="dashed" w:color="000000" w:sz="8" w:space="0"/>
            </w:tcBorders>
            <w:shd w:val="clear" w:color="auto" w:fill="F3F3F3"/>
            <w:tcMar>
              <w:top w:w="86" w:type="dxa"/>
              <w:left w:w="86" w:type="dxa"/>
              <w:bottom w:w="86" w:type="dxa"/>
              <w:right w:w="86" w:type="dxa"/>
            </w:tcMar>
          </w:tcPr>
          <w:p>
            <w:pPr>
              <w:tabs>
                <w:tab w:val="right" w:pos="1134"/>
              </w:tabs>
              <w:spacing w:before="0" w:after="0" w:line="240" w:lineRule="auto"/>
              <w:rPr>
                <w:rFonts w:hint="default" w:ascii="Calibri" w:hAnsi="Calibri" w:eastAsia="Calibri" w:cs="Calibri"/>
                <w:b/>
                <w:sz w:val="18"/>
                <w:szCs w:val="18"/>
                <w:rtl w:val="0"/>
                <w:lang w:val="en-US"/>
              </w:rPr>
            </w:pPr>
            <w:r>
              <w:rPr>
                <w:rFonts w:hint="default" w:ascii="Calibri" w:hAnsi="Calibri" w:eastAsia="Calibri" w:cs="Calibri"/>
                <w:b/>
                <w:sz w:val="18"/>
                <w:szCs w:val="18"/>
                <w:rtl w:val="0"/>
                <w:lang w:val="en-US"/>
              </w:rPr>
              <w:t>4.11</w:t>
            </w:r>
          </w:p>
        </w:tc>
        <w:tc>
          <w:tcPr>
            <w:tcBorders>
              <w:top w:val="nil"/>
              <w:left w:val="dashed" w:color="000000" w:sz="8" w:space="0"/>
              <w:bottom w:val="dashed" w:color="000000" w:sz="8" w:space="0"/>
              <w:right w:val="dashed" w:color="000000" w:sz="8" w:space="0"/>
            </w:tcBorders>
            <w:tcMar>
              <w:top w:w="86" w:type="dxa"/>
              <w:left w:w="86" w:type="dxa"/>
              <w:bottom w:w="86" w:type="dxa"/>
              <w:right w:w="86" w:type="dxa"/>
            </w:tcMar>
          </w:tcPr>
          <w:p>
            <w:pPr>
              <w:tabs>
                <w:tab w:val="left" w:pos="567"/>
                <w:tab w:val="left" w:pos="4819"/>
              </w:tabs>
              <w:spacing w:before="0" w:after="60" w:line="240" w:lineRule="auto"/>
              <w:rPr>
                <w:rFonts w:ascii="Calibri" w:hAnsi="Calibri" w:eastAsia="Calibri" w:cs="Calibri"/>
                <w:sz w:val="18"/>
                <w:szCs w:val="18"/>
                <w:rtl w:val="0"/>
              </w:rPr>
            </w:pPr>
            <w:r>
              <w:rPr>
                <w:rFonts w:ascii="Calibri" w:hAnsi="Calibri" w:eastAsia="Calibri" w:cs="Calibri"/>
                <w:sz w:val="18"/>
                <w:szCs w:val="18"/>
                <w:rtl w:val="0"/>
              </w:rPr>
              <w:t>Accepted Contract Amount</w:t>
            </w:r>
            <w:r>
              <w:rPr>
                <w:rFonts w:hint="default" w:ascii="Calibri" w:hAnsi="Calibri" w:eastAsia="Calibri" w:cs="Calibri"/>
                <w:sz w:val="18"/>
                <w:szCs w:val="18"/>
                <w:rtl w:val="0"/>
                <w:lang w:val="en-US"/>
              </w:rPr>
              <w:t xml:space="preserve"> </w:t>
            </w:r>
            <w:r>
              <w:rPr>
                <w:rFonts w:hint="default" w:ascii="Calibri" w:hAnsi="Calibri" w:eastAsia="Calibri" w:cs="Calibri"/>
                <w:b/>
                <w:bCs/>
                <w:sz w:val="18"/>
                <w:szCs w:val="18"/>
                <w:highlight w:val="yellow"/>
                <w:rtl w:val="0"/>
                <w:lang w:val="en-US"/>
              </w:rPr>
              <w:t>(with GST)</w:t>
            </w:r>
          </w:p>
        </w:tc>
        <w:tc>
          <w:tcPr>
            <w:tcBorders>
              <w:top w:val="nil"/>
              <w:left w:val="dashed" w:color="000000" w:sz="8" w:space="0"/>
              <w:bottom w:val="dashed" w:color="000000" w:sz="8" w:space="0"/>
              <w:right w:val="nil"/>
            </w:tcBorders>
            <w:tcMar>
              <w:top w:w="86" w:type="dxa"/>
              <w:left w:w="86" w:type="dxa"/>
              <w:bottom w:w="86" w:type="dxa"/>
              <w:right w:w="86" w:type="dxa"/>
            </w:tcMar>
            <w:vAlign w:val="center"/>
          </w:tcPr>
          <w:p>
            <w:pPr>
              <w:tabs>
                <w:tab w:val="left" w:pos="850"/>
                <w:tab w:val="right" w:pos="1928"/>
                <w:tab w:val="left" w:pos="4819"/>
              </w:tabs>
              <w:spacing w:before="60" w:after="200" w:line="276" w:lineRule="auto"/>
              <w:ind w:right="-150"/>
              <w:rPr>
                <w:rFonts w:ascii="Calibri" w:hAnsi="Calibri" w:eastAsia="Calibri" w:cs="Calibri"/>
                <w:sz w:val="18"/>
                <w:szCs w:val="18"/>
                <w:shd w:val="clear" w:fill="CCCCCC"/>
              </w:rPr>
            </w:pPr>
            <w:r>
              <w:rPr>
                <w:rFonts w:ascii="Calibri" w:hAnsi="Calibri" w:eastAsia="Calibri" w:cs="Calibri"/>
                <w:b/>
                <w:sz w:val="18"/>
                <w:szCs w:val="18"/>
                <w:rtl w:val="0"/>
              </w:rPr>
              <w:t xml:space="preserve">Amount in words: </w:t>
            </w:r>
            <w:r>
              <w:rPr>
                <w:rFonts w:ascii="Calibri" w:hAnsi="Calibri" w:eastAsia="Calibri" w:cs="Calibri"/>
                <w:sz w:val="18"/>
                <w:szCs w:val="18"/>
                <w:shd w:val="clear" w:fill="CCCCCC"/>
                <w:rtl w:val="0"/>
              </w:rPr>
              <w:t>______________________________________________</w:t>
            </w:r>
          </w:p>
          <w:p>
            <w:pPr>
              <w:tabs>
                <w:tab w:val="left" w:pos="850"/>
                <w:tab w:val="right" w:pos="1928"/>
                <w:tab w:val="left" w:pos="4819"/>
              </w:tabs>
              <w:spacing w:before="60" w:after="60" w:line="276" w:lineRule="auto"/>
              <w:ind w:right="-150"/>
              <w:rPr>
                <w:rFonts w:ascii="Calibri" w:hAnsi="Calibri" w:eastAsia="Calibri" w:cs="Calibri"/>
                <w:b/>
                <w:sz w:val="18"/>
                <w:szCs w:val="18"/>
                <w:rtl w:val="0"/>
              </w:rPr>
            </w:pPr>
            <w:r>
              <w:rPr>
                <w:rFonts w:ascii="Calibri" w:hAnsi="Calibri" w:eastAsia="Calibri" w:cs="Calibri"/>
                <w:b/>
                <w:sz w:val="18"/>
                <w:szCs w:val="18"/>
                <w:rtl w:val="0"/>
              </w:rPr>
              <w:t xml:space="preserve">Amount in figures: </w:t>
            </w:r>
            <w:r>
              <w:rPr>
                <w:rFonts w:ascii="Calibri" w:hAnsi="Calibri" w:eastAsia="Calibri" w:cs="Calibri"/>
                <w:sz w:val="18"/>
                <w:szCs w:val="18"/>
                <w:shd w:val="clear" w:fill="CCCCCC"/>
                <w:rtl w:val="0"/>
              </w:rPr>
              <w:t>______________________________________________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Borders>
              <w:top w:val="nil"/>
              <w:left w:val="nil"/>
              <w:bottom w:val="dashed" w:color="000000" w:sz="8" w:space="0"/>
              <w:right w:val="dashed" w:color="000000" w:sz="8" w:space="0"/>
            </w:tcBorders>
            <w:shd w:val="clear" w:color="auto" w:fill="F3F3F3"/>
            <w:tcMar>
              <w:top w:w="86" w:type="dxa"/>
              <w:left w:w="86" w:type="dxa"/>
              <w:bottom w:w="86" w:type="dxa"/>
              <w:right w:w="86" w:type="dxa"/>
            </w:tcMar>
          </w:tcPr>
          <w:p>
            <w:pPr>
              <w:tabs>
                <w:tab w:val="right" w:pos="1134"/>
              </w:tabs>
              <w:spacing w:before="0" w:after="0" w:line="240" w:lineRule="auto"/>
              <w:rPr>
                <w:rFonts w:hint="default" w:ascii="Calibri" w:hAnsi="Calibri" w:eastAsia="Calibri" w:cs="Calibri"/>
                <w:b/>
                <w:sz w:val="18"/>
                <w:szCs w:val="18"/>
                <w:rtl w:val="0"/>
                <w:lang w:val="en-US"/>
              </w:rPr>
            </w:pPr>
            <w:r>
              <w:rPr>
                <w:rFonts w:hint="default" w:ascii="Calibri" w:hAnsi="Calibri" w:eastAsia="Calibri" w:cs="Calibri"/>
                <w:b/>
                <w:sz w:val="18"/>
                <w:szCs w:val="18"/>
                <w:rtl w:val="0"/>
                <w:lang w:val="en-US"/>
              </w:rPr>
              <w:t>4.12</w:t>
            </w:r>
          </w:p>
        </w:tc>
        <w:tc>
          <w:tcPr>
            <w:tcBorders>
              <w:top w:val="nil"/>
              <w:left w:val="dashed" w:color="000000" w:sz="8" w:space="0"/>
              <w:bottom w:val="dashed" w:color="000000" w:sz="8" w:space="0"/>
              <w:right w:val="dashed" w:color="000000" w:sz="8" w:space="0"/>
            </w:tcBorders>
            <w:tcMar>
              <w:top w:w="86" w:type="dxa"/>
              <w:left w:w="86" w:type="dxa"/>
              <w:bottom w:w="86" w:type="dxa"/>
              <w:right w:w="86" w:type="dxa"/>
            </w:tcMar>
          </w:tcPr>
          <w:p>
            <w:pPr>
              <w:tabs>
                <w:tab w:val="left" w:pos="567"/>
                <w:tab w:val="left" w:pos="4819"/>
              </w:tabs>
              <w:spacing w:before="0" w:after="60" w:line="240" w:lineRule="auto"/>
              <w:rPr>
                <w:rFonts w:hint="default" w:ascii="Calibri" w:hAnsi="Calibri" w:eastAsia="Calibri" w:cs="Calibri"/>
                <w:sz w:val="18"/>
                <w:szCs w:val="18"/>
                <w:rtl w:val="0"/>
                <w:lang w:val="en-US"/>
              </w:rPr>
            </w:pPr>
            <w:r>
              <w:rPr>
                <w:rFonts w:hint="default" w:ascii="Calibri" w:hAnsi="Calibri" w:eastAsia="Calibri" w:cs="Calibri"/>
                <w:sz w:val="18"/>
                <w:szCs w:val="18"/>
                <w:rtl w:val="0"/>
                <w:lang w:val="en-US"/>
              </w:rPr>
              <w:t xml:space="preserve">GST amount </w:t>
            </w:r>
          </w:p>
        </w:tc>
        <w:tc>
          <w:tcPr>
            <w:tcBorders>
              <w:top w:val="nil"/>
              <w:left w:val="dashed" w:color="000000" w:sz="8" w:space="0"/>
              <w:bottom w:val="dashed" w:color="000000" w:sz="8" w:space="0"/>
              <w:right w:val="nil"/>
            </w:tcBorders>
            <w:tcMar>
              <w:top w:w="86" w:type="dxa"/>
              <w:left w:w="86" w:type="dxa"/>
              <w:bottom w:w="86" w:type="dxa"/>
              <w:right w:w="86" w:type="dxa"/>
            </w:tcMar>
            <w:vAlign w:val="center"/>
          </w:tcPr>
          <w:p>
            <w:pPr>
              <w:tabs>
                <w:tab w:val="left" w:pos="850"/>
                <w:tab w:val="right" w:pos="1928"/>
                <w:tab w:val="left" w:pos="4819"/>
              </w:tabs>
              <w:spacing w:before="60" w:after="200" w:line="276" w:lineRule="auto"/>
              <w:ind w:right="-150"/>
              <w:rPr>
                <w:rFonts w:ascii="Calibri" w:hAnsi="Calibri" w:eastAsia="Calibri" w:cs="Calibri"/>
                <w:sz w:val="18"/>
                <w:szCs w:val="18"/>
                <w:shd w:val="clear" w:fill="CCCCCC"/>
              </w:rPr>
            </w:pPr>
            <w:r>
              <w:rPr>
                <w:rFonts w:ascii="Calibri" w:hAnsi="Calibri" w:eastAsia="Calibri" w:cs="Calibri"/>
                <w:b/>
                <w:sz w:val="18"/>
                <w:szCs w:val="18"/>
                <w:rtl w:val="0"/>
              </w:rPr>
              <w:t xml:space="preserve">Amount in words: </w:t>
            </w:r>
            <w:r>
              <w:rPr>
                <w:rFonts w:ascii="Calibri" w:hAnsi="Calibri" w:eastAsia="Calibri" w:cs="Calibri"/>
                <w:sz w:val="18"/>
                <w:szCs w:val="18"/>
                <w:shd w:val="clear" w:fill="CCCCCC"/>
                <w:rtl w:val="0"/>
              </w:rPr>
              <w:t>______________________________________________</w:t>
            </w:r>
          </w:p>
          <w:p>
            <w:pPr>
              <w:tabs>
                <w:tab w:val="left" w:pos="850"/>
                <w:tab w:val="right" w:pos="1928"/>
                <w:tab w:val="left" w:pos="4819"/>
              </w:tabs>
              <w:spacing w:before="60" w:after="60" w:line="276" w:lineRule="auto"/>
              <w:ind w:right="-150"/>
              <w:rPr>
                <w:rFonts w:ascii="Calibri" w:hAnsi="Calibri" w:eastAsia="Calibri" w:cs="Calibri"/>
                <w:b/>
                <w:sz w:val="18"/>
                <w:szCs w:val="18"/>
                <w:rtl w:val="0"/>
              </w:rPr>
            </w:pPr>
            <w:r>
              <w:rPr>
                <w:rFonts w:ascii="Calibri" w:hAnsi="Calibri" w:eastAsia="Calibri" w:cs="Calibri"/>
                <w:b/>
                <w:sz w:val="18"/>
                <w:szCs w:val="18"/>
                <w:rtl w:val="0"/>
              </w:rPr>
              <w:t xml:space="preserve">Amount in figures: </w:t>
            </w:r>
            <w:r>
              <w:rPr>
                <w:rFonts w:ascii="Calibri" w:hAnsi="Calibri" w:eastAsia="Calibri" w:cs="Calibri"/>
                <w:sz w:val="18"/>
                <w:szCs w:val="18"/>
                <w:shd w:val="clear" w:fill="CCCCCC"/>
                <w:rtl w:val="0"/>
              </w:rPr>
              <w:t>______________________________________________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Borders>
              <w:top w:val="dashed" w:color="000000" w:sz="8" w:space="0"/>
              <w:left w:val="nil"/>
              <w:bottom w:val="dashed" w:color="000000" w:sz="8" w:space="0"/>
              <w:right w:val="dashed" w:color="000000" w:sz="8" w:space="0"/>
            </w:tcBorders>
            <w:shd w:val="clear" w:color="auto" w:fill="F3F3F3"/>
            <w:tcMar>
              <w:top w:w="86" w:type="dxa"/>
              <w:left w:w="86" w:type="dxa"/>
              <w:bottom w:w="86" w:type="dxa"/>
              <w:right w:w="86" w:type="dxa"/>
            </w:tcMar>
            <w:vAlign w:val="top"/>
          </w:tcPr>
          <w:p>
            <w:pPr>
              <w:tabs>
                <w:tab w:val="right" w:pos="1134"/>
              </w:tabs>
              <w:spacing w:before="60" w:after="60" w:line="276" w:lineRule="auto"/>
              <w:rPr>
                <w:rFonts w:ascii="Calibri" w:hAnsi="Calibri" w:eastAsia="Calibri" w:cs="Calibri"/>
                <w:b/>
                <w:sz w:val="18"/>
                <w:szCs w:val="18"/>
              </w:rPr>
            </w:pPr>
            <w:r>
              <w:rPr>
                <w:rFonts w:ascii="Calibri" w:hAnsi="Calibri" w:eastAsia="Calibri" w:cs="Calibri"/>
                <w:b/>
                <w:sz w:val="18"/>
                <w:szCs w:val="18"/>
                <w:rtl w:val="0"/>
              </w:rPr>
              <w:t>1.3</w:t>
            </w:r>
          </w:p>
        </w:tc>
        <w:tc>
          <w:tcPr>
            <w:tcBorders>
              <w:top w:val="dashed" w:color="000000" w:sz="8" w:space="0"/>
              <w:left w:val="dashed" w:color="000000" w:sz="8" w:space="0"/>
              <w:bottom w:val="dashed" w:color="000000" w:sz="8" w:space="0"/>
              <w:right w:val="dashed" w:color="000000" w:sz="8" w:space="0"/>
            </w:tcBorders>
            <w:tcMar>
              <w:top w:w="86" w:type="dxa"/>
              <w:left w:w="86" w:type="dxa"/>
              <w:bottom w:w="86" w:type="dxa"/>
              <w:right w:w="86" w:type="dxa"/>
            </w:tcMar>
            <w:vAlign w:val="top"/>
          </w:tcPr>
          <w:p>
            <w:pPr>
              <w:tabs>
                <w:tab w:val="left" w:pos="567"/>
                <w:tab w:val="left" w:pos="4819"/>
              </w:tabs>
              <w:spacing w:before="60" w:after="60" w:line="276" w:lineRule="auto"/>
              <w:rPr>
                <w:rFonts w:ascii="Calibri" w:hAnsi="Calibri" w:eastAsia="Calibri" w:cs="Calibri"/>
                <w:sz w:val="18"/>
                <w:szCs w:val="18"/>
              </w:rPr>
            </w:pPr>
            <w:r>
              <w:rPr>
                <w:rFonts w:ascii="Calibri" w:hAnsi="Calibri" w:eastAsia="Calibri" w:cs="Calibri"/>
                <w:sz w:val="18"/>
                <w:szCs w:val="18"/>
                <w:rtl w:val="0"/>
              </w:rPr>
              <w:t>Contractor’s address for communication</w:t>
            </w:r>
          </w:p>
        </w:tc>
        <w:tc>
          <w:tcPr>
            <w:tcBorders>
              <w:top w:val="dashed" w:color="000000" w:sz="8" w:space="0"/>
              <w:left w:val="dashed" w:color="000000" w:sz="8" w:space="0"/>
              <w:bottom w:val="dashed" w:color="000000" w:sz="8" w:space="0"/>
              <w:right w:val="nil"/>
            </w:tcBorders>
            <w:tcMar>
              <w:top w:w="86" w:type="dxa"/>
              <w:left w:w="86" w:type="dxa"/>
              <w:bottom w:w="86" w:type="dxa"/>
              <w:right w:w="86" w:type="dxa"/>
            </w:tcMar>
            <w:vAlign w:val="top"/>
          </w:tcPr>
          <w:p>
            <w:pPr>
              <w:widowControl w:val="0"/>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Name:</w:t>
            </w:r>
          </w:p>
          <w:p>
            <w:pPr>
              <w:widowControl w:val="0"/>
              <w:spacing w:before="0" w:after="0" w:line="276" w:lineRule="auto"/>
              <w:ind w:right="-150"/>
              <w:rPr>
                <w:rFonts w:ascii="Calibri" w:hAnsi="Calibri" w:eastAsia="Calibri" w:cs="Calibri"/>
                <w:sz w:val="18"/>
                <w:szCs w:val="18"/>
                <w:shd w:val="clear" w:fill="CCCCCC"/>
              </w:rPr>
            </w:pPr>
            <w:r>
              <w:rPr>
                <w:rFonts w:ascii="Calibri" w:hAnsi="Calibri" w:eastAsia="Calibri" w:cs="Calibri"/>
                <w:sz w:val="18"/>
                <w:szCs w:val="18"/>
                <w:shd w:val="clear" w:fill="CCCCCC"/>
                <w:rtl w:val="0"/>
              </w:rPr>
              <w:t>______________________________________________</w:t>
            </w:r>
          </w:p>
          <w:p>
            <w:pPr>
              <w:widowControl w:val="0"/>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Position title:</w:t>
            </w:r>
          </w:p>
          <w:p>
            <w:pPr>
              <w:widowControl w:val="0"/>
              <w:spacing w:before="0" w:after="0" w:line="276" w:lineRule="auto"/>
              <w:ind w:right="-150"/>
              <w:rPr>
                <w:rFonts w:ascii="Calibri" w:hAnsi="Calibri" w:eastAsia="Calibri" w:cs="Calibri"/>
                <w:sz w:val="18"/>
                <w:szCs w:val="18"/>
                <w:shd w:val="clear" w:fill="CCCCCC"/>
              </w:rPr>
            </w:pPr>
            <w:r>
              <w:rPr>
                <w:rFonts w:ascii="Calibri" w:hAnsi="Calibri" w:eastAsia="Calibri" w:cs="Calibri"/>
                <w:sz w:val="18"/>
                <w:szCs w:val="18"/>
                <w:shd w:val="clear" w:fill="CCCCCC"/>
                <w:rtl w:val="0"/>
              </w:rPr>
              <w:t>______________________________________________</w:t>
            </w:r>
          </w:p>
          <w:p>
            <w:pPr>
              <w:widowControl w:val="0"/>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Address:</w:t>
            </w:r>
          </w:p>
          <w:p>
            <w:pPr>
              <w:widowControl w:val="0"/>
              <w:spacing w:before="0" w:after="0" w:line="276" w:lineRule="auto"/>
              <w:ind w:right="-150"/>
              <w:rPr>
                <w:rFonts w:ascii="Calibri" w:hAnsi="Calibri" w:eastAsia="Calibri" w:cs="Calibri"/>
                <w:b/>
                <w:sz w:val="18"/>
                <w:szCs w:val="18"/>
                <w:shd w:val="clear" w:fill="CCCCCC"/>
              </w:rPr>
            </w:pPr>
            <w:r>
              <w:rPr>
                <w:rFonts w:ascii="Calibri" w:hAnsi="Calibri" w:eastAsia="Calibri" w:cs="Calibri"/>
                <w:sz w:val="18"/>
                <w:szCs w:val="18"/>
                <w:shd w:val="clear" w:fill="CCCCCC"/>
                <w:rtl w:val="0"/>
              </w:rPr>
              <w:t>______________________________________________</w:t>
            </w:r>
            <w:r>
              <w:rPr>
                <w:rFonts w:ascii="Calibri" w:hAnsi="Calibri" w:eastAsia="Calibri" w:cs="Calibri"/>
                <w:b/>
                <w:sz w:val="18"/>
                <w:szCs w:val="18"/>
                <w:shd w:val="clear" w:fill="CCCCCC"/>
                <w:rtl w:val="0"/>
              </w:rPr>
              <w:t xml:space="preserve"> </w:t>
            </w:r>
          </w:p>
          <w:p>
            <w:pPr>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 xml:space="preserve">Email </w:t>
            </w:r>
            <w:r>
              <w:rPr>
                <w:rFonts w:ascii="Calibri" w:hAnsi="Calibri" w:eastAsia="Calibri" w:cs="Calibri"/>
                <w:b/>
                <w:rtl w:val="0"/>
              </w:rPr>
              <w:t>a</w:t>
            </w:r>
            <w:r>
              <w:rPr>
                <w:rFonts w:ascii="Calibri" w:hAnsi="Calibri" w:eastAsia="Calibri" w:cs="Calibri"/>
                <w:b/>
                <w:sz w:val="18"/>
                <w:szCs w:val="18"/>
                <w:rtl w:val="0"/>
              </w:rPr>
              <w:t>ddress:</w:t>
            </w:r>
          </w:p>
          <w:p>
            <w:pPr>
              <w:spacing w:before="0" w:after="0" w:line="276" w:lineRule="auto"/>
              <w:ind w:right="-150"/>
              <w:rPr>
                <w:rFonts w:ascii="Calibri" w:hAnsi="Calibri" w:eastAsia="Calibri" w:cs="Calibri"/>
                <w:sz w:val="18"/>
                <w:szCs w:val="18"/>
                <w:shd w:val="clear" w:fill="CCCCCC"/>
              </w:rPr>
            </w:pPr>
            <w:r>
              <w:rPr>
                <w:rFonts w:ascii="Calibri" w:hAnsi="Calibri" w:eastAsia="Calibri" w:cs="Calibri"/>
                <w:sz w:val="18"/>
                <w:szCs w:val="18"/>
                <w:shd w:val="clear" w:fill="CCCCCC"/>
                <w:rtl w:val="0"/>
              </w:rPr>
              <w:t>______________________________________________</w:t>
            </w:r>
          </w:p>
          <w:p>
            <w:pPr>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Telephone/Mobile number:</w:t>
            </w:r>
          </w:p>
          <w:p>
            <w:pPr>
              <w:spacing w:before="0" w:after="0" w:line="276" w:lineRule="auto"/>
              <w:ind w:right="-150"/>
              <w:rPr>
                <w:rFonts w:ascii="Calibri" w:hAnsi="Calibri" w:eastAsia="Calibri" w:cs="Calibri"/>
                <w:sz w:val="18"/>
                <w:szCs w:val="18"/>
                <w:shd w:val="clear" w:fill="CCCCCC"/>
              </w:rPr>
            </w:pPr>
            <w:r>
              <w:rPr>
                <w:rFonts w:ascii="Calibri" w:hAnsi="Calibri" w:eastAsia="Calibri" w:cs="Calibri"/>
                <w:sz w:val="18"/>
                <w:szCs w:val="18"/>
                <w:shd w:val="clear" w:fill="CCCCCC"/>
                <w:rtl w:val="0"/>
              </w:rPr>
              <w:t>______________________________________________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Borders>
              <w:top w:val="dashed" w:color="000000" w:sz="8" w:space="0"/>
              <w:left w:val="nil"/>
              <w:bottom w:val="single" w:color="000000" w:sz="18" w:space="0"/>
              <w:right w:val="dashed" w:color="000000" w:sz="8" w:space="0"/>
            </w:tcBorders>
            <w:shd w:val="clear" w:color="auto" w:fill="F3F3F3"/>
            <w:tcMar>
              <w:top w:w="86" w:type="dxa"/>
              <w:left w:w="86" w:type="dxa"/>
              <w:bottom w:w="86" w:type="dxa"/>
              <w:right w:w="86" w:type="dxa"/>
            </w:tcMar>
            <w:vAlign w:val="top"/>
          </w:tcPr>
          <w:p>
            <w:pPr>
              <w:tabs>
                <w:tab w:val="right" w:pos="1134"/>
              </w:tabs>
              <w:spacing w:before="60" w:after="60" w:line="276" w:lineRule="auto"/>
              <w:rPr>
                <w:rFonts w:ascii="Calibri" w:hAnsi="Calibri" w:eastAsia="Calibri" w:cs="Calibri"/>
                <w:b/>
                <w:sz w:val="18"/>
                <w:szCs w:val="18"/>
              </w:rPr>
            </w:pPr>
            <w:r>
              <w:rPr>
                <w:rFonts w:ascii="Calibri" w:hAnsi="Calibri" w:eastAsia="Calibri" w:cs="Calibri"/>
                <w:b/>
                <w:sz w:val="18"/>
                <w:szCs w:val="18"/>
                <w:rtl w:val="0"/>
              </w:rPr>
              <w:t>4.3</w:t>
            </w:r>
          </w:p>
        </w:tc>
        <w:tc>
          <w:tcPr>
            <w:tcBorders>
              <w:top w:val="dashed" w:color="000000" w:sz="8" w:space="0"/>
              <w:left w:val="dashed" w:color="000000" w:sz="8" w:space="0"/>
              <w:bottom w:val="single" w:color="000000" w:sz="18" w:space="0"/>
              <w:right w:val="dashed" w:color="000000" w:sz="8" w:space="0"/>
            </w:tcBorders>
            <w:tcMar>
              <w:top w:w="86" w:type="dxa"/>
              <w:left w:w="86" w:type="dxa"/>
              <w:bottom w:w="86" w:type="dxa"/>
              <w:right w:w="86" w:type="dxa"/>
            </w:tcMar>
            <w:vAlign w:val="top"/>
          </w:tcPr>
          <w:p>
            <w:pPr>
              <w:tabs>
                <w:tab w:val="left" w:pos="567"/>
                <w:tab w:val="left" w:pos="4819"/>
              </w:tabs>
              <w:spacing w:before="60" w:after="60" w:line="276" w:lineRule="auto"/>
              <w:rPr>
                <w:rFonts w:ascii="Calibri" w:hAnsi="Calibri" w:eastAsia="Calibri" w:cs="Calibri"/>
                <w:sz w:val="18"/>
                <w:szCs w:val="18"/>
              </w:rPr>
            </w:pPr>
            <w:r>
              <w:rPr>
                <w:rFonts w:ascii="Calibri" w:hAnsi="Calibri" w:eastAsia="Calibri" w:cs="Calibri"/>
                <w:sz w:val="18"/>
                <w:szCs w:val="18"/>
                <w:rtl w:val="0"/>
              </w:rPr>
              <w:t>Contractor’s Representative</w:t>
            </w:r>
          </w:p>
        </w:tc>
        <w:tc>
          <w:tcPr>
            <w:tcBorders>
              <w:top w:val="dashed" w:color="000000" w:sz="8" w:space="0"/>
              <w:left w:val="dashed" w:color="000000" w:sz="8" w:space="0"/>
              <w:bottom w:val="single" w:color="000000" w:sz="18" w:space="0"/>
              <w:right w:val="nil"/>
            </w:tcBorders>
            <w:tcMar>
              <w:top w:w="86" w:type="dxa"/>
              <w:left w:w="86" w:type="dxa"/>
              <w:bottom w:w="86" w:type="dxa"/>
              <w:right w:w="86" w:type="dxa"/>
            </w:tcMar>
            <w:vAlign w:val="top"/>
          </w:tcPr>
          <w:p>
            <w:pPr>
              <w:widowControl w:val="0"/>
              <w:spacing w:after="0" w:line="276" w:lineRule="auto"/>
              <w:ind w:right="-150"/>
              <w:rPr>
                <w:rFonts w:ascii="Calibri" w:hAnsi="Calibri" w:eastAsia="Calibri" w:cs="Calibri"/>
                <w:b/>
              </w:rPr>
            </w:pPr>
            <w:r>
              <w:rPr>
                <w:rFonts w:ascii="Calibri" w:hAnsi="Calibri" w:eastAsia="Calibri" w:cs="Calibri"/>
                <w:b/>
                <w:rtl w:val="0"/>
              </w:rPr>
              <w:t>Name:</w:t>
            </w:r>
          </w:p>
          <w:p>
            <w:pPr>
              <w:spacing w:before="0" w:after="0" w:line="276" w:lineRule="auto"/>
              <w:ind w:right="-135"/>
              <w:rPr>
                <w:rFonts w:ascii="Calibri" w:hAnsi="Calibri" w:eastAsia="Calibri" w:cs="Calibri"/>
                <w:b/>
              </w:rPr>
            </w:pPr>
            <w:r>
              <w:rPr>
                <w:rFonts w:ascii="Calibri" w:hAnsi="Calibri" w:eastAsia="Calibri" w:cs="Calibri"/>
                <w:shd w:val="clear" w:fill="CCCCCC"/>
                <w:rtl w:val="0"/>
              </w:rPr>
              <w:t>______________________________________________</w:t>
            </w:r>
          </w:p>
          <w:p>
            <w:pPr>
              <w:widowControl w:val="0"/>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 xml:space="preserve">Position title: </w:t>
            </w:r>
          </w:p>
          <w:p>
            <w:pPr>
              <w:widowControl w:val="0"/>
              <w:spacing w:before="0" w:after="0" w:line="276" w:lineRule="auto"/>
              <w:ind w:right="-150"/>
              <w:rPr>
                <w:rFonts w:ascii="Calibri" w:hAnsi="Calibri" w:eastAsia="Calibri" w:cs="Calibri"/>
                <w:sz w:val="18"/>
                <w:szCs w:val="18"/>
                <w:shd w:val="clear" w:fill="CCCCCC"/>
              </w:rPr>
            </w:pPr>
            <w:r>
              <w:rPr>
                <w:rFonts w:ascii="Calibri" w:hAnsi="Calibri" w:eastAsia="Calibri" w:cs="Calibri"/>
                <w:sz w:val="18"/>
                <w:szCs w:val="18"/>
                <w:shd w:val="clear" w:fill="CCCCCC"/>
                <w:rtl w:val="0"/>
              </w:rPr>
              <w:t>______________________________________________</w:t>
            </w:r>
          </w:p>
          <w:p>
            <w:pPr>
              <w:widowControl w:val="0"/>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 xml:space="preserve">Address: </w:t>
            </w:r>
          </w:p>
          <w:p>
            <w:pPr>
              <w:widowControl w:val="0"/>
              <w:spacing w:before="0" w:after="0" w:line="276" w:lineRule="auto"/>
              <w:ind w:right="-150"/>
              <w:rPr>
                <w:rFonts w:ascii="Calibri" w:hAnsi="Calibri" w:eastAsia="Calibri" w:cs="Calibri"/>
                <w:b/>
                <w:sz w:val="18"/>
                <w:szCs w:val="18"/>
                <w:shd w:val="clear" w:fill="CCCCCC"/>
              </w:rPr>
            </w:pPr>
            <w:r>
              <w:rPr>
                <w:rFonts w:ascii="Calibri" w:hAnsi="Calibri" w:eastAsia="Calibri" w:cs="Calibri"/>
                <w:sz w:val="18"/>
                <w:szCs w:val="18"/>
                <w:shd w:val="clear" w:fill="CCCCCC"/>
                <w:rtl w:val="0"/>
              </w:rPr>
              <w:t>______________________________________________</w:t>
            </w:r>
          </w:p>
          <w:p>
            <w:pPr>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 xml:space="preserve">Email </w:t>
            </w:r>
            <w:r>
              <w:rPr>
                <w:rFonts w:ascii="Calibri" w:hAnsi="Calibri" w:eastAsia="Calibri" w:cs="Calibri"/>
                <w:b/>
                <w:rtl w:val="0"/>
              </w:rPr>
              <w:t>a</w:t>
            </w:r>
            <w:r>
              <w:rPr>
                <w:rFonts w:ascii="Calibri" w:hAnsi="Calibri" w:eastAsia="Calibri" w:cs="Calibri"/>
                <w:b/>
                <w:sz w:val="18"/>
                <w:szCs w:val="18"/>
                <w:rtl w:val="0"/>
              </w:rPr>
              <w:t xml:space="preserve">ddress: </w:t>
            </w:r>
          </w:p>
          <w:p>
            <w:pPr>
              <w:spacing w:before="0" w:after="0" w:line="276" w:lineRule="auto"/>
              <w:ind w:right="-150"/>
              <w:rPr>
                <w:rFonts w:ascii="Calibri" w:hAnsi="Calibri" w:eastAsia="Calibri" w:cs="Calibri"/>
                <w:sz w:val="18"/>
                <w:szCs w:val="18"/>
                <w:shd w:val="clear" w:fill="CCCCCC"/>
              </w:rPr>
            </w:pPr>
            <w:r>
              <w:rPr>
                <w:rFonts w:ascii="Calibri" w:hAnsi="Calibri" w:eastAsia="Calibri" w:cs="Calibri"/>
                <w:sz w:val="18"/>
                <w:szCs w:val="18"/>
                <w:shd w:val="clear" w:fill="CCCCCC"/>
                <w:rtl w:val="0"/>
              </w:rPr>
              <w:t>______________________________________________</w:t>
            </w:r>
          </w:p>
          <w:p>
            <w:pPr>
              <w:spacing w:before="0" w:after="0" w:line="276" w:lineRule="auto"/>
              <w:ind w:right="-150"/>
              <w:rPr>
                <w:rFonts w:ascii="Calibri" w:hAnsi="Calibri" w:eastAsia="Calibri" w:cs="Calibri"/>
                <w:b/>
                <w:sz w:val="18"/>
                <w:szCs w:val="18"/>
              </w:rPr>
            </w:pPr>
            <w:r>
              <w:rPr>
                <w:rFonts w:ascii="Calibri" w:hAnsi="Calibri" w:eastAsia="Calibri" w:cs="Calibri"/>
                <w:b/>
                <w:sz w:val="18"/>
                <w:szCs w:val="18"/>
                <w:rtl w:val="0"/>
              </w:rPr>
              <w:t>Telephone/Mobile number:</w:t>
            </w:r>
          </w:p>
          <w:p>
            <w:pPr>
              <w:spacing w:before="0" w:after="0" w:line="276" w:lineRule="auto"/>
              <w:ind w:right="-150"/>
              <w:rPr>
                <w:rFonts w:ascii="Calibri" w:hAnsi="Calibri" w:eastAsia="Calibri" w:cs="Calibri"/>
                <w:b/>
                <w:sz w:val="18"/>
                <w:szCs w:val="18"/>
                <w:shd w:val="clear" w:fill="CCCCCC"/>
              </w:rPr>
            </w:pPr>
            <w:r>
              <w:rPr>
                <w:rFonts w:ascii="Calibri" w:hAnsi="Calibri" w:eastAsia="Calibri" w:cs="Calibri"/>
                <w:sz w:val="18"/>
                <w:szCs w:val="18"/>
                <w:shd w:val="clear" w:fill="CCCCCC"/>
                <w:rtl w:val="0"/>
              </w:rPr>
              <w:t>______________________________________________</w:t>
            </w:r>
          </w:p>
        </w:tc>
      </w:tr>
    </w:tbl>
    <w:p>
      <w:pPr>
        <w:pStyle w:val="3"/>
        <w:spacing w:before="200" w:after="200" w:line="276" w:lineRule="auto"/>
        <w:jc w:val="left"/>
      </w:pPr>
      <w:bookmarkStart w:id="38" w:name="_heading=h.1v1yuxt" w:colFirst="0" w:colLast="0"/>
      <w:bookmarkEnd w:id="38"/>
      <w:r>
        <w:br w:type="page"/>
      </w:r>
    </w:p>
    <w:p>
      <w:pPr>
        <w:pStyle w:val="3"/>
        <w:spacing w:before="200" w:after="200" w:line="276" w:lineRule="auto"/>
        <w:jc w:val="left"/>
        <w:rPr>
          <w:sz w:val="20"/>
          <w:szCs w:val="20"/>
        </w:rPr>
      </w:pPr>
      <w:bookmarkStart w:id="39" w:name="_heading=h.4f1mdlm" w:colFirst="0" w:colLast="0"/>
      <w:bookmarkEnd w:id="39"/>
      <w:r>
        <w:rPr>
          <w:rtl w:val="0"/>
        </w:rPr>
        <w:t>SCHEDULE 4: CONTRACT SCHEDULES FROM THE BIDDER</w:t>
      </w:r>
    </w:p>
    <w:p>
      <w:pPr>
        <w:pStyle w:val="4"/>
        <w:keepLines/>
        <w:spacing w:before="0" w:after="0" w:line="360" w:lineRule="auto"/>
        <w:jc w:val="both"/>
        <w:rPr>
          <w:rFonts w:ascii="Arial" w:hAnsi="Arial" w:eastAsia="Arial" w:cs="Arial"/>
          <w:sz w:val="28"/>
          <w:szCs w:val="28"/>
        </w:rPr>
      </w:pPr>
      <w:bookmarkStart w:id="40" w:name="_heading=h.2u6wntf" w:colFirst="0" w:colLast="0"/>
      <w:bookmarkEnd w:id="40"/>
      <w:r>
        <w:rPr>
          <w:rFonts w:ascii="Arial" w:hAnsi="Arial" w:eastAsia="Arial" w:cs="Arial"/>
          <w:sz w:val="28"/>
          <w:szCs w:val="28"/>
          <w:rtl w:val="0"/>
        </w:rPr>
        <w:t xml:space="preserve">4.1 Quantities and Rates </w:t>
      </w:r>
    </w:p>
    <w:p>
      <w:pPr>
        <w:pStyle w:val="5"/>
        <w:keepLines/>
        <w:spacing w:before="0" w:after="0" w:line="276" w:lineRule="auto"/>
        <w:rPr>
          <w:rFonts w:ascii="Arial" w:hAnsi="Arial" w:eastAsia="Arial" w:cs="Arial"/>
          <w:b w:val="0"/>
          <w:sz w:val="24"/>
          <w:szCs w:val="24"/>
        </w:rPr>
      </w:pPr>
      <w:bookmarkStart w:id="41" w:name="_heading=h.19c6y18" w:colFirst="0" w:colLast="0"/>
      <w:bookmarkEnd w:id="41"/>
      <w:r>
        <w:rPr>
          <w:rFonts w:ascii="Arial" w:hAnsi="Arial" w:eastAsia="Arial" w:cs="Arial"/>
          <w:b w:val="0"/>
          <w:sz w:val="24"/>
          <w:szCs w:val="24"/>
          <w:rtl w:val="0"/>
        </w:rPr>
        <w:t xml:space="preserve">4.1.A Bill of Quantities </w:t>
      </w:r>
    </w:p>
    <w:p>
      <w:pPr>
        <w:spacing w:before="0" w:after="200" w:line="276" w:lineRule="auto"/>
        <w:rPr>
          <w:i/>
          <w:sz w:val="17"/>
          <w:szCs w:val="17"/>
        </w:rPr>
      </w:pPr>
      <w:r>
        <w:rPr>
          <w:i/>
          <w:color w:val="666666"/>
          <w:sz w:val="20"/>
          <w:szCs w:val="20"/>
          <w:rtl w:val="0"/>
        </w:rPr>
        <w:t>(Details including description, quantities and unit rates of items - including preliminaries and provisional sums)</w:t>
      </w:r>
    </w:p>
    <w:tbl>
      <w:tblPr>
        <w:tblStyle w:val="46"/>
        <w:tblW w:w="900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80"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tc>
      </w:tr>
    </w:tbl>
    <w:p>
      <w:pPr>
        <w:spacing w:before="0" w:after="0" w:line="360" w:lineRule="auto"/>
        <w:rPr>
          <w:b/>
          <w:sz w:val="20"/>
          <w:szCs w:val="20"/>
        </w:rPr>
      </w:pPr>
    </w:p>
    <w:p>
      <w:pPr>
        <w:pStyle w:val="5"/>
        <w:keepLines/>
        <w:spacing w:before="0" w:after="0" w:line="360" w:lineRule="auto"/>
        <w:rPr>
          <w:rFonts w:ascii="Arial" w:hAnsi="Arial" w:eastAsia="Arial" w:cs="Arial"/>
          <w:b w:val="0"/>
          <w:sz w:val="24"/>
          <w:szCs w:val="24"/>
        </w:rPr>
      </w:pPr>
      <w:bookmarkStart w:id="42" w:name="_heading=h.3tbugp1" w:colFirst="0" w:colLast="0"/>
      <w:bookmarkEnd w:id="42"/>
      <w:r>
        <w:rPr>
          <w:rFonts w:ascii="Arial" w:hAnsi="Arial" w:eastAsia="Arial" w:cs="Arial"/>
          <w:b w:val="0"/>
          <w:sz w:val="24"/>
          <w:szCs w:val="24"/>
          <w:rtl w:val="0"/>
        </w:rPr>
        <w:t>4.1.B Daywork Schedule</w:t>
      </w:r>
    </w:p>
    <w:p>
      <w:pPr>
        <w:spacing w:before="0" w:after="200" w:line="276" w:lineRule="auto"/>
      </w:pPr>
      <w:r>
        <w:rPr>
          <w:i/>
          <w:color w:val="666666"/>
          <w:sz w:val="20"/>
          <w:szCs w:val="20"/>
          <w:rtl w:val="0"/>
        </w:rPr>
        <w:t>(Details in accordance with Sub-Clause 13.5 of the General Conditions)</w:t>
      </w:r>
    </w:p>
    <w:tbl>
      <w:tblPr>
        <w:tblStyle w:val="47"/>
        <w:tblW w:w="896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32"/>
        <w:gridCol w:w="2835"/>
        <w:gridCol w:w="1650"/>
        <w:gridCol w:w="39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50" w:hRule="atLeast"/>
        </w:trPr>
        <w:tc>
          <w:tcPr>
            <w:tcBorders>
              <w:top w:val="nil"/>
              <w:left w:val="nil"/>
              <w:bottom w:val="nil"/>
              <w:right w:val="single" w:color="FFFFFF" w:sz="18" w:space="0"/>
            </w:tcBorders>
            <w:shd w:val="clear" w:color="auto" w:fill="000000"/>
            <w:tcMar>
              <w:top w:w="100" w:type="dxa"/>
              <w:left w:w="100" w:type="dxa"/>
              <w:bottom w:w="100" w:type="dxa"/>
              <w:right w:w="100" w:type="dxa"/>
            </w:tcMar>
          </w:tcPr>
          <w:p>
            <w:pPr>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Item description</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tcPr>
          <w:p>
            <w:pPr>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Rates</w:t>
            </w:r>
          </w:p>
        </w:tc>
        <w:tc>
          <w:tcPr>
            <w:tcBorders>
              <w:top w:val="nil"/>
              <w:left w:val="single" w:color="FFFFFF" w:sz="18" w:space="0"/>
              <w:bottom w:val="nil"/>
              <w:right w:val="nil"/>
            </w:tcBorders>
            <w:shd w:val="clear" w:color="auto" w:fill="000000"/>
            <w:tcMar>
              <w:top w:w="100" w:type="dxa"/>
              <w:left w:w="100" w:type="dxa"/>
              <w:bottom w:w="100" w:type="dxa"/>
              <w:right w:w="100" w:type="dxa"/>
            </w:tcMar>
          </w:tcPr>
          <w:p>
            <w:pPr>
              <w:spacing w:before="0" w:after="0" w:line="240" w:lineRule="auto"/>
              <w:ind w:right="-165"/>
              <w:rPr>
                <w:rFonts w:ascii="Calibri" w:hAnsi="Calibri" w:eastAsia="Calibri" w:cs="Calibri"/>
                <w:b/>
                <w:color w:val="FFFFFF"/>
                <w:sz w:val="18"/>
                <w:szCs w:val="18"/>
              </w:rPr>
            </w:pPr>
            <w:r>
              <w:rPr>
                <w:rFonts w:ascii="Calibri" w:hAnsi="Calibri" w:eastAsia="Calibri" w:cs="Calibri"/>
                <w:b/>
                <w:color w:val="FFFFFF"/>
                <w:sz w:val="18"/>
                <w:szCs w:val="18"/>
                <w:rtl w:val="0"/>
              </w:rPr>
              <w:t>Payment schedule (Daily/Weekly/Monthly)</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0" w:hRule="atLeast"/>
        </w:trPr>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1</w:t>
            </w:r>
          </w:p>
        </w:tc>
        <w:tc>
          <w:tcPr>
            <w:tcBorders>
              <w:top w:val="nil"/>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nil"/>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nil"/>
              <w:left w:val="dashed" w:color="000000" w:sz="8" w:space="0"/>
              <w:bottom w:val="dashed" w:color="000000" w:sz="8" w:space="0"/>
              <w:right w:val="nil"/>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2</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3</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4</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5</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6</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7</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Next w:val="0"/>
              <w:keepLines/>
              <w:widowControl/>
              <w:pBdr>
                <w:top w:val="none" w:color="000000" w:sz="0" w:space="0"/>
                <w:left w:val="none" w:color="000000" w:sz="0" w:space="0"/>
                <w:bottom w:val="none" w:color="000000" w:sz="0" w:space="0"/>
                <w:right w:val="none" w:color="000000" w:sz="0" w:space="0"/>
                <w:between w:val="none" w:color="000000" w:sz="0" w:space="0"/>
              </w:pBdr>
              <w:shd w:val="clear" w:fill="auto"/>
              <w:spacing w:before="0" w:after="0" w:line="240" w:lineRule="auto"/>
              <w:ind w:left="0" w:right="-28" w:firstLine="0"/>
              <w:jc w:val="left"/>
              <w:rPr>
                <w:rFonts w:ascii="Calibri" w:hAnsi="Calibri" w:eastAsia="Calibri" w:cs="Calibri"/>
                <w:shd w:val="clear" w:fill="CCCCCC"/>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8</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 w:hRule="atLeast"/>
        </w:trPr>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9</w:t>
            </w: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c>
          <w:tcPr>
            <w:tcBorders>
              <w:top w:val="dashed" w:color="000000" w:sz="8" w:space="0"/>
              <w:left w:val="dashed" w:color="000000" w:sz="8" w:space="0"/>
              <w:bottom w:val="dashed" w:color="000000" w:sz="8" w:space="0"/>
              <w:right w:val="dashed" w:color="000000" w:sz="8" w:space="0"/>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c>
          <w:tcPr>
            <w:tcBorders>
              <w:top w:val="dashed" w:color="000000" w:sz="8" w:space="0"/>
              <w:left w:val="dashed" w:color="000000" w:sz="8" w:space="0"/>
              <w:bottom w:val="dashed" w:color="000000" w:sz="8" w:space="0"/>
              <w:right w:val="nil"/>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tcPr>
          <w:p>
            <w:pPr>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10</w:t>
            </w:r>
          </w:p>
        </w:tc>
        <w:tc>
          <w:tcPr>
            <w:tcBorders>
              <w:top w:val="dashed" w:color="000000" w:sz="8" w:space="0"/>
              <w:left w:val="dashed" w:color="000000" w:sz="8" w:space="0"/>
              <w:bottom w:val="single" w:color="000000" w:sz="18" w:space="0"/>
              <w:right w:val="dashed" w:color="000000" w:sz="8" w:space="0"/>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c>
          <w:tcPr>
            <w:tcBorders>
              <w:top w:val="dashed" w:color="000000" w:sz="8" w:space="0"/>
              <w:left w:val="dashed" w:color="000000" w:sz="8" w:space="0"/>
              <w:bottom w:val="single" w:color="000000" w:sz="18" w:space="0"/>
              <w:right w:val="dashed" w:color="000000" w:sz="8" w:space="0"/>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c>
          <w:tcPr>
            <w:tcBorders>
              <w:top w:val="dashed" w:color="000000" w:sz="8" w:space="0"/>
              <w:left w:val="dashed" w:color="000000" w:sz="8" w:space="0"/>
              <w:bottom w:val="single" w:color="000000" w:sz="18" w:space="0"/>
              <w:right w:val="nil"/>
            </w:tcBorders>
            <w:tcMar>
              <w:top w:w="100" w:type="dxa"/>
              <w:left w:w="100" w:type="dxa"/>
              <w:bottom w:w="100" w:type="dxa"/>
              <w:right w:w="100" w:type="dxa"/>
            </w:tcMar>
          </w:tcPr>
          <w:p>
            <w:pPr>
              <w:keepLines/>
              <w:spacing w:before="0" w:after="0" w:line="240" w:lineRule="auto"/>
              <w:rPr>
                <w:rFonts w:ascii="Arial" w:hAnsi="Arial" w:eastAsia="Arial" w:cs="Arial"/>
                <w:b w:val="0"/>
                <w:sz w:val="18"/>
                <w:szCs w:val="18"/>
              </w:rPr>
            </w:pPr>
          </w:p>
        </w:tc>
      </w:tr>
    </w:tbl>
    <w:p>
      <w:pPr>
        <w:pStyle w:val="4"/>
        <w:keepLines/>
        <w:spacing w:before="60" w:after="0" w:line="360" w:lineRule="auto"/>
        <w:jc w:val="both"/>
        <w:rPr>
          <w:rFonts w:ascii="Arial" w:hAnsi="Arial" w:eastAsia="Arial" w:cs="Arial"/>
          <w:sz w:val="28"/>
          <w:szCs w:val="28"/>
        </w:rPr>
      </w:pPr>
      <w:bookmarkStart w:id="43" w:name="_heading=h.28h4qwu" w:colFirst="0" w:colLast="0"/>
      <w:bookmarkEnd w:id="43"/>
      <w:r>
        <w:rPr>
          <w:rFonts w:ascii="Arial" w:hAnsi="Arial" w:eastAsia="Arial" w:cs="Arial"/>
          <w:sz w:val="28"/>
          <w:szCs w:val="28"/>
          <w:rtl w:val="0"/>
        </w:rPr>
        <w:t>4.2 Programme</w:t>
      </w:r>
    </w:p>
    <w:p>
      <w:pPr>
        <w:widowControl w:val="0"/>
        <w:spacing w:before="0" w:after="200"/>
        <w:rPr>
          <w:i/>
          <w:color w:val="666666"/>
          <w:sz w:val="20"/>
          <w:szCs w:val="20"/>
        </w:rPr>
      </w:pPr>
      <w:r>
        <w:rPr>
          <w:i/>
          <w:color w:val="666666"/>
          <w:sz w:val="20"/>
          <w:szCs w:val="20"/>
          <w:rtl w:val="0"/>
        </w:rPr>
        <w:t>(In accordance with Sub-Clause 8.3 of the General Conditions)</w:t>
      </w:r>
    </w:p>
    <w:tbl>
      <w:tblPr>
        <w:tblStyle w:val="48"/>
        <w:tblW w:w="89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89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75"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tc>
      </w:tr>
    </w:tbl>
    <w:p>
      <w:pPr>
        <w:pStyle w:val="4"/>
        <w:keepLines/>
        <w:spacing w:before="300" w:after="0" w:line="360" w:lineRule="auto"/>
        <w:jc w:val="both"/>
        <w:rPr>
          <w:rFonts w:ascii="Arial" w:hAnsi="Arial" w:eastAsia="Arial" w:cs="Arial"/>
          <w:sz w:val="28"/>
          <w:szCs w:val="28"/>
        </w:rPr>
      </w:pPr>
      <w:bookmarkStart w:id="44" w:name="_heading=h.nmf14n" w:colFirst="0" w:colLast="0"/>
      <w:bookmarkEnd w:id="44"/>
      <w:r>
        <w:rPr>
          <w:rFonts w:ascii="Arial" w:hAnsi="Arial" w:eastAsia="Arial" w:cs="Arial"/>
          <w:sz w:val="28"/>
          <w:szCs w:val="28"/>
          <w:rtl w:val="0"/>
        </w:rPr>
        <w:t xml:space="preserve">4.3 Method Statement </w:t>
      </w:r>
    </w:p>
    <w:p>
      <w:pPr>
        <w:spacing w:before="0" w:after="200" w:line="276" w:lineRule="auto"/>
        <w:rPr>
          <w:i/>
          <w:color w:val="666666"/>
          <w:sz w:val="20"/>
          <w:szCs w:val="20"/>
        </w:rPr>
      </w:pPr>
      <w:r>
        <w:rPr>
          <w:i/>
          <w:color w:val="666666"/>
          <w:sz w:val="20"/>
          <w:szCs w:val="20"/>
          <w:rtl w:val="0"/>
        </w:rPr>
        <w:t>(Description of the arrangements and methods which the Contractor proposes to adopt for carrying out the Works including the Health and Safety Management Plan, Quality Management System, Social and Environmental Plan)</w:t>
      </w:r>
    </w:p>
    <w:tbl>
      <w:tblPr>
        <w:tblStyle w:val="49"/>
        <w:tblW w:w="902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2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80"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tc>
      </w:tr>
    </w:tbl>
    <w:p>
      <w:pPr>
        <w:spacing w:before="0" w:after="200" w:line="276" w:lineRule="auto"/>
      </w:pPr>
      <w:r>
        <w:br w:type="page"/>
      </w:r>
    </w:p>
    <w:p>
      <w:pPr>
        <w:pStyle w:val="4"/>
        <w:keepLines/>
        <w:spacing w:before="60" w:after="0" w:line="360" w:lineRule="auto"/>
        <w:jc w:val="both"/>
        <w:rPr>
          <w:rFonts w:ascii="Arial" w:hAnsi="Arial" w:eastAsia="Arial" w:cs="Arial"/>
          <w:sz w:val="28"/>
          <w:szCs w:val="28"/>
        </w:rPr>
      </w:pPr>
      <w:bookmarkStart w:id="45" w:name="_heading=h.37m2jsg" w:colFirst="0" w:colLast="0"/>
      <w:bookmarkEnd w:id="45"/>
      <w:r>
        <w:rPr>
          <w:rFonts w:ascii="Arial" w:hAnsi="Arial" w:eastAsia="Arial" w:cs="Arial"/>
          <w:sz w:val="28"/>
          <w:szCs w:val="28"/>
          <w:rtl w:val="0"/>
        </w:rPr>
        <w:t xml:space="preserve">4.4 Key Personnel </w:t>
      </w:r>
    </w:p>
    <w:p>
      <w:pPr>
        <w:spacing w:before="0" w:after="200" w:line="276" w:lineRule="auto"/>
      </w:pPr>
      <w:r>
        <w:rPr>
          <w:i/>
          <w:color w:val="666666"/>
          <w:sz w:val="20"/>
          <w:szCs w:val="20"/>
          <w:rtl w:val="0"/>
        </w:rPr>
        <w:t>(Details of Key Personnel in accordance with Sub-Clause 6.9 of the General Conditions)</w:t>
      </w:r>
    </w:p>
    <w:tbl>
      <w:tblPr>
        <w:tblStyle w:val="50"/>
        <w:tblW w:w="903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40"/>
        <w:gridCol w:w="2340"/>
        <w:gridCol w:w="2355"/>
        <w:gridCol w:w="1875"/>
        <w:gridCol w:w="192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Position description</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Name</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Qualification</w:t>
            </w:r>
          </w:p>
        </w:tc>
        <w:tc>
          <w:tcPr>
            <w:tcBorders>
              <w:top w:val="nil"/>
              <w:left w:val="single" w:color="FFFFFF" w:sz="18" w:space="0"/>
              <w:bottom w:val="nil"/>
              <w:right w:val="nil"/>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Years of relevant experience</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hd w:val="clear" w:fill="CCCCCC"/>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4</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5</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4A86E8"/>
                <w:sz w:val="18"/>
                <w:szCs w:val="18"/>
              </w:rPr>
            </w:pPr>
          </w:p>
        </w:tc>
      </w:tr>
    </w:tbl>
    <w:p>
      <w:pPr>
        <w:pStyle w:val="4"/>
        <w:keepLines/>
        <w:spacing w:before="400" w:after="0" w:line="360" w:lineRule="auto"/>
        <w:jc w:val="both"/>
        <w:rPr>
          <w:rFonts w:ascii="Arial" w:hAnsi="Arial" w:eastAsia="Arial" w:cs="Arial"/>
          <w:i/>
          <w:color w:val="666666"/>
          <w:sz w:val="20"/>
          <w:szCs w:val="20"/>
        </w:rPr>
      </w:pPr>
      <w:bookmarkStart w:id="46" w:name="_heading=h.1mrcu09" w:colFirst="0" w:colLast="0"/>
      <w:bookmarkEnd w:id="46"/>
      <w:r>
        <w:rPr>
          <w:rFonts w:ascii="Arial" w:hAnsi="Arial" w:eastAsia="Arial" w:cs="Arial"/>
          <w:sz w:val="28"/>
          <w:szCs w:val="28"/>
          <w:rtl w:val="0"/>
        </w:rPr>
        <w:t>4.5 Organizational Structure</w:t>
      </w:r>
    </w:p>
    <w:tbl>
      <w:tblPr>
        <w:tblStyle w:val="51"/>
        <w:tblW w:w="902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2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80" w:hRule="atLeast"/>
        </w:trPr>
        <w:tc>
          <w:tcPr>
            <w:tcBorders>
              <w:top w:val="dashed" w:color="000000" w:sz="8" w:space="0"/>
              <w:left w:val="dashed" w:color="000000" w:sz="8" w:space="0"/>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p>
            <w:pPr>
              <w:widowControl w:val="0"/>
              <w:spacing w:before="0" w:after="0" w:line="276" w:lineRule="auto"/>
              <w:rPr>
                <w:rFonts w:ascii="Calibri" w:hAnsi="Calibri" w:eastAsia="Calibri" w:cs="Calibri"/>
                <w:sz w:val="17"/>
                <w:szCs w:val="17"/>
              </w:rPr>
            </w:pPr>
          </w:p>
        </w:tc>
      </w:tr>
    </w:tbl>
    <w:p>
      <w:pPr>
        <w:pStyle w:val="4"/>
        <w:keepNext/>
        <w:keepLines/>
        <w:pageBreakBefore w:val="0"/>
        <w:widowControl/>
        <w:pBdr>
          <w:top w:val="none" w:color="000000" w:sz="0" w:space="0"/>
          <w:left w:val="none" w:color="000000" w:sz="0" w:space="0"/>
          <w:bottom w:val="none" w:color="000000" w:sz="0" w:space="0"/>
          <w:right w:val="none" w:color="000000" w:sz="0" w:space="0"/>
          <w:between w:val="none" w:color="000000" w:sz="0" w:space="0"/>
        </w:pBdr>
        <w:shd w:val="clear" w:fill="auto"/>
        <w:spacing w:before="400" w:after="0" w:line="360" w:lineRule="auto"/>
        <w:ind w:left="0" w:right="0" w:firstLine="0"/>
        <w:jc w:val="both"/>
        <w:rPr>
          <w:rFonts w:ascii="Arial" w:hAnsi="Arial" w:eastAsia="Arial" w:cs="Arial"/>
          <w:sz w:val="28"/>
          <w:szCs w:val="28"/>
        </w:rPr>
      </w:pPr>
      <w:bookmarkStart w:id="47" w:name="_heading=h.46r0co2" w:colFirst="0" w:colLast="0"/>
      <w:bookmarkEnd w:id="47"/>
      <w:r>
        <w:rPr>
          <w:rFonts w:ascii="Arial" w:hAnsi="Arial" w:eastAsia="Arial" w:cs="Arial"/>
          <w:sz w:val="28"/>
          <w:szCs w:val="28"/>
          <w:rtl w:val="0"/>
        </w:rPr>
        <w:t xml:space="preserve">4.6 </w:t>
      </w:r>
      <w:r>
        <w:rPr>
          <w:rtl w:val="0"/>
        </w:rPr>
        <w:t>Subcontractors</w:t>
      </w:r>
    </w:p>
    <w:p>
      <w:pPr>
        <w:spacing w:before="0" w:after="200" w:line="276" w:lineRule="auto"/>
        <w:rPr>
          <w:i/>
          <w:color w:val="666666"/>
          <w:sz w:val="20"/>
          <w:szCs w:val="20"/>
        </w:rPr>
      </w:pPr>
      <w:r>
        <w:rPr>
          <w:i/>
          <w:color w:val="666666"/>
          <w:sz w:val="20"/>
          <w:szCs w:val="20"/>
          <w:rtl w:val="0"/>
        </w:rPr>
        <w:t>(Details of Subcontractors in accordance with Clause 5 of the General Conditions)</w:t>
      </w:r>
    </w:p>
    <w:tbl>
      <w:tblPr>
        <w:tblStyle w:val="52"/>
        <w:tblW w:w="896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32"/>
        <w:gridCol w:w="5475"/>
        <w:gridCol w:w="2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Description of the Subcontractors Work or Services</w:t>
            </w:r>
          </w:p>
        </w:tc>
        <w:tc>
          <w:tcPr>
            <w:tcBorders>
              <w:top w:val="nil"/>
              <w:left w:val="single" w:color="FFFFFF" w:sz="18" w:space="0"/>
              <w:bottom w:val="nil"/>
              <w:right w:val="nil"/>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Name of the Subcontractors</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hd w:val="clear" w:fill="CCCCCC"/>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4</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5</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sz w:val="18"/>
                <w:szCs w:val="18"/>
              </w:rPr>
            </w:pPr>
          </w:p>
        </w:tc>
      </w:tr>
    </w:tbl>
    <w:p>
      <w:pPr>
        <w:pStyle w:val="4"/>
        <w:keepLines/>
        <w:spacing w:before="60" w:after="0" w:line="360" w:lineRule="auto"/>
        <w:jc w:val="both"/>
        <w:rPr>
          <w:rFonts w:ascii="Arial" w:hAnsi="Arial" w:eastAsia="Arial" w:cs="Arial"/>
          <w:sz w:val="28"/>
          <w:szCs w:val="28"/>
        </w:rPr>
      </w:pPr>
      <w:bookmarkStart w:id="48" w:name="_heading=h.2lwamvv" w:colFirst="0" w:colLast="0"/>
      <w:bookmarkEnd w:id="48"/>
      <w:r>
        <w:rPr>
          <w:rFonts w:ascii="Arial" w:hAnsi="Arial" w:eastAsia="Arial" w:cs="Arial"/>
          <w:sz w:val="28"/>
          <w:szCs w:val="28"/>
          <w:rtl w:val="0"/>
        </w:rPr>
        <w:t xml:space="preserve">4.7 </w:t>
      </w:r>
      <w:r>
        <w:rPr>
          <w:rtl w:val="0"/>
        </w:rPr>
        <w:t xml:space="preserve">Contractor's </w:t>
      </w:r>
      <w:r>
        <w:rPr>
          <w:rFonts w:ascii="Arial" w:hAnsi="Arial" w:eastAsia="Arial" w:cs="Arial"/>
          <w:sz w:val="28"/>
          <w:szCs w:val="28"/>
          <w:rtl w:val="0"/>
        </w:rPr>
        <w:t>Equipment and Machinery</w:t>
      </w:r>
    </w:p>
    <w:p>
      <w:pPr>
        <w:spacing w:before="0" w:after="200" w:line="276" w:lineRule="auto"/>
        <w:rPr>
          <w:i/>
          <w:color w:val="666666"/>
          <w:sz w:val="20"/>
          <w:szCs w:val="20"/>
        </w:rPr>
      </w:pPr>
      <w:r>
        <w:rPr>
          <w:i/>
          <w:color w:val="666666"/>
          <w:sz w:val="20"/>
          <w:szCs w:val="20"/>
          <w:rtl w:val="0"/>
        </w:rPr>
        <w:t>(Details of Contractor’s Equipment and Machinery in accordance with Sub-Clause 4.16 of the General Conditions)</w:t>
      </w:r>
    </w:p>
    <w:tbl>
      <w:tblPr>
        <w:tblStyle w:val="53"/>
        <w:tblW w:w="900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32"/>
        <w:gridCol w:w="5340"/>
        <w:gridCol w:w="1185"/>
        <w:gridCol w:w="19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Description of item (Equipment or Machinery)</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Units</w:t>
            </w:r>
          </w:p>
        </w:tc>
        <w:tc>
          <w:tcPr>
            <w:tcBorders>
              <w:top w:val="nil"/>
              <w:left w:val="single" w:color="FFFFFF" w:sz="18" w:space="0"/>
              <w:bottom w:val="nil"/>
              <w:right w:val="nil"/>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Remarks</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4</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5</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nil"/>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after="0" w:line="240" w:lineRule="auto"/>
              <w:rPr>
                <w:rFonts w:ascii="Calibri" w:hAnsi="Calibri" w:eastAsia="Calibri" w:cs="Calibri"/>
              </w:rPr>
            </w:pPr>
          </w:p>
        </w:tc>
      </w:tr>
    </w:tbl>
    <w:p>
      <w:pPr>
        <w:pStyle w:val="4"/>
        <w:keepLines/>
        <w:spacing w:before="400" w:after="0" w:line="360" w:lineRule="auto"/>
        <w:jc w:val="both"/>
        <w:rPr>
          <w:rFonts w:ascii="Arial" w:hAnsi="Arial" w:eastAsia="Arial" w:cs="Arial"/>
          <w:sz w:val="28"/>
          <w:szCs w:val="28"/>
        </w:rPr>
      </w:pPr>
      <w:bookmarkStart w:id="49" w:name="_heading=h.111kx3o" w:colFirst="0" w:colLast="0"/>
      <w:bookmarkEnd w:id="49"/>
      <w:r>
        <w:rPr>
          <w:rFonts w:ascii="Arial" w:hAnsi="Arial" w:eastAsia="Arial" w:cs="Arial"/>
          <w:sz w:val="28"/>
          <w:szCs w:val="28"/>
          <w:rtl w:val="0"/>
        </w:rPr>
        <w:t>4.8 Sources of Naturally Occurring Materials</w:t>
      </w:r>
    </w:p>
    <w:p>
      <w:pPr>
        <w:widowControl w:val="0"/>
        <w:spacing w:before="0" w:after="200"/>
        <w:rPr>
          <w:b/>
        </w:rPr>
      </w:pPr>
      <w:r>
        <w:rPr>
          <w:i/>
          <w:color w:val="666666"/>
          <w:sz w:val="20"/>
          <w:szCs w:val="20"/>
          <w:rtl w:val="0"/>
        </w:rPr>
        <w:t>(Details of any pre-identified sources of construction materials such as borrow pits, quarry sites, water sources, sand sources and likewise)</w:t>
      </w:r>
    </w:p>
    <w:tbl>
      <w:tblPr>
        <w:tblStyle w:val="54"/>
        <w:tblW w:w="900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540"/>
        <w:gridCol w:w="3810"/>
        <w:gridCol w:w="46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35" w:hRule="atLeast"/>
        </w:trPr>
        <w:tc>
          <w:tcPr>
            <w:tcBorders>
              <w:top w:val="nil"/>
              <w:left w:val="nil"/>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No.</w:t>
            </w:r>
          </w:p>
        </w:tc>
        <w:tc>
          <w:tcPr>
            <w:tcBorders>
              <w:top w:val="nil"/>
              <w:left w:val="single" w:color="FFFFFF" w:sz="18" w:space="0"/>
              <w:bottom w:val="nil"/>
              <w:right w:val="single" w:color="FFFFFF" w:sz="18" w:space="0"/>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Description of Materials</w:t>
            </w:r>
          </w:p>
        </w:tc>
        <w:tc>
          <w:tcPr>
            <w:tcBorders>
              <w:top w:val="nil"/>
              <w:left w:val="single" w:color="FFFFFF" w:sz="18" w:space="0"/>
              <w:bottom w:val="nil"/>
              <w:right w:val="nil"/>
            </w:tcBorders>
            <w:shd w:val="clear" w:color="auto" w:fill="000000"/>
            <w:tcMar>
              <w:top w:w="100" w:type="dxa"/>
              <w:left w:w="100" w:type="dxa"/>
              <w:bottom w:w="100" w:type="dxa"/>
              <w:right w:w="100" w:type="dxa"/>
            </w:tcMar>
            <w:vAlign w:val="top"/>
          </w:tcPr>
          <w:p>
            <w:pPr>
              <w:widowControl w:val="0"/>
              <w:spacing w:before="0" w:after="0" w:line="240" w:lineRule="auto"/>
              <w:rPr>
                <w:rFonts w:ascii="Calibri" w:hAnsi="Calibri" w:eastAsia="Calibri" w:cs="Calibri"/>
                <w:b/>
                <w:color w:val="FFFFFF"/>
                <w:sz w:val="18"/>
                <w:szCs w:val="18"/>
              </w:rPr>
            </w:pPr>
            <w:r>
              <w:rPr>
                <w:rFonts w:ascii="Calibri" w:hAnsi="Calibri" w:eastAsia="Calibri" w:cs="Calibri"/>
                <w:b/>
                <w:color w:val="FFFFFF"/>
                <w:sz w:val="18"/>
                <w:szCs w:val="18"/>
                <w:rtl w:val="0"/>
              </w:rPr>
              <w:t xml:space="preserve">Description of identified sources and location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nil"/>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1</w:t>
            </w:r>
          </w:p>
        </w:tc>
        <w:tc>
          <w:tcPr>
            <w:tcBorders>
              <w:top w:val="nil"/>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nil"/>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20"/>
                <w:szCs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2</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20"/>
                <w:szCs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3</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20"/>
                <w:szCs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dashed" w:color="000000" w:sz="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4</w:t>
            </w:r>
          </w:p>
        </w:tc>
        <w:tc>
          <w:tcPr>
            <w:tcBorders>
              <w:top w:val="dashed" w:color="000000" w:sz="8" w:space="0"/>
              <w:left w:val="dashed" w:color="000000" w:sz="8" w:space="0"/>
              <w:bottom w:val="dashed" w:color="000000" w:sz="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dashed" w:color="000000" w:sz="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20"/>
                <w:szCs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Borders>
              <w:top w:val="dashed" w:color="000000" w:sz="8" w:space="0"/>
              <w:left w:val="nil"/>
              <w:bottom w:val="single" w:color="000000" w:sz="18" w:space="0"/>
              <w:right w:val="dashed" w:color="000000" w:sz="8" w:space="0"/>
            </w:tcBorders>
            <w:shd w:val="clear" w:color="auto" w:fill="F3F3F3"/>
            <w:tcMar>
              <w:top w:w="100" w:type="dxa"/>
              <w:left w:w="100" w:type="dxa"/>
              <w:bottom w:w="100" w:type="dxa"/>
              <w:right w:w="100" w:type="dxa"/>
            </w:tcMar>
            <w:vAlign w:val="top"/>
          </w:tcPr>
          <w:p>
            <w:pPr>
              <w:widowControl w:val="0"/>
              <w:spacing w:before="0" w:after="0" w:line="240" w:lineRule="auto"/>
              <w:jc w:val="center"/>
              <w:rPr>
                <w:rFonts w:ascii="Calibri" w:hAnsi="Calibri" w:eastAsia="Calibri" w:cs="Calibri"/>
                <w:b/>
                <w:sz w:val="18"/>
                <w:szCs w:val="18"/>
              </w:rPr>
            </w:pPr>
            <w:r>
              <w:rPr>
                <w:rFonts w:ascii="Calibri" w:hAnsi="Calibri" w:eastAsia="Calibri" w:cs="Calibri"/>
                <w:b/>
                <w:sz w:val="18"/>
                <w:szCs w:val="18"/>
                <w:rtl w:val="0"/>
              </w:rPr>
              <w:t>5</w:t>
            </w:r>
          </w:p>
        </w:tc>
        <w:tc>
          <w:tcPr>
            <w:tcBorders>
              <w:top w:val="dashed" w:color="000000" w:sz="8" w:space="0"/>
              <w:left w:val="dashed" w:color="000000" w:sz="8" w:space="0"/>
              <w:bottom w:val="single" w:color="000000" w:sz="18" w:space="0"/>
              <w:right w:val="dashed" w:color="000000" w:sz="8" w:space="0"/>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18"/>
                <w:szCs w:val="18"/>
              </w:rPr>
            </w:pPr>
          </w:p>
        </w:tc>
        <w:tc>
          <w:tcPr>
            <w:tcBorders>
              <w:top w:val="dashed" w:color="000000" w:sz="8" w:space="0"/>
              <w:left w:val="dashed" w:color="000000" w:sz="8" w:space="0"/>
              <w:bottom w:val="single" w:color="000000" w:sz="18" w:space="0"/>
              <w:right w:val="nil"/>
            </w:tcBorders>
            <w:shd w:val="clear" w:color="auto" w:fill="auto"/>
            <w:tcMar>
              <w:top w:w="100" w:type="dxa"/>
              <w:left w:w="100" w:type="dxa"/>
              <w:bottom w:w="100" w:type="dxa"/>
              <w:right w:w="100" w:type="dxa"/>
            </w:tcMar>
            <w:vAlign w:val="top"/>
          </w:tcPr>
          <w:p>
            <w:pPr>
              <w:widowControl w:val="0"/>
              <w:spacing w:before="0" w:after="0" w:line="240" w:lineRule="auto"/>
              <w:rPr>
                <w:rFonts w:ascii="Calibri" w:hAnsi="Calibri" w:eastAsia="Calibri" w:cs="Calibri"/>
                <w:b/>
                <w:sz w:val="20"/>
                <w:szCs w:val="20"/>
              </w:rPr>
            </w:pPr>
          </w:p>
        </w:tc>
      </w:tr>
    </w:tbl>
    <w:p>
      <w:pPr>
        <w:widowControl w:val="0"/>
        <w:spacing w:before="0" w:after="0"/>
        <w:rPr>
          <w:b/>
        </w:rPr>
      </w:pPr>
    </w:p>
    <w:p>
      <w:pPr>
        <w:pStyle w:val="4"/>
        <w:keepLines/>
        <w:spacing w:before="0" w:after="0" w:line="360" w:lineRule="auto"/>
        <w:ind w:right="30"/>
        <w:jc w:val="both"/>
        <w:rPr>
          <w:rFonts w:ascii="Arial" w:hAnsi="Arial" w:eastAsia="Arial" w:cs="Arial"/>
          <w:sz w:val="28"/>
          <w:szCs w:val="28"/>
        </w:rPr>
      </w:pPr>
      <w:bookmarkStart w:id="50" w:name="_heading=h.3l18frh" w:colFirst="0" w:colLast="0"/>
      <w:bookmarkEnd w:id="50"/>
      <w:r>
        <w:br w:type="page"/>
      </w:r>
    </w:p>
    <w:p>
      <w:pPr>
        <w:pStyle w:val="4"/>
        <w:keepLines/>
        <w:pBdr>
          <w:bottom w:val="none" w:color="000000" w:sz="0" w:space="0"/>
        </w:pBdr>
        <w:spacing w:before="0" w:after="0" w:line="276" w:lineRule="auto"/>
        <w:ind w:right="30"/>
        <w:jc w:val="both"/>
        <w:rPr>
          <w:rFonts w:ascii="Arial" w:hAnsi="Arial" w:eastAsia="Arial" w:cs="Arial"/>
          <w:sz w:val="28"/>
          <w:szCs w:val="28"/>
        </w:rPr>
      </w:pPr>
      <w:bookmarkStart w:id="51" w:name="_heading=h.206ipza" w:colFirst="0" w:colLast="0"/>
      <w:bookmarkEnd w:id="51"/>
      <w:r>
        <w:rPr>
          <w:sz w:val="28"/>
          <w:szCs w:val="28"/>
          <w:rtl w:val="0"/>
        </w:rPr>
        <w:t xml:space="preserve">4.9 Insurance </w:t>
      </w:r>
      <w:r>
        <w:rPr>
          <w:rtl w:val="0"/>
        </w:rPr>
        <w:t>D</w:t>
      </w:r>
      <w:r>
        <w:rPr>
          <w:sz w:val="28"/>
          <w:szCs w:val="28"/>
          <w:rtl w:val="0"/>
        </w:rPr>
        <w:t xml:space="preserve">etails and </w:t>
      </w:r>
      <w:r>
        <w:rPr>
          <w:rtl w:val="0"/>
        </w:rPr>
        <w:t>I</w:t>
      </w:r>
      <w:r>
        <w:rPr>
          <w:sz w:val="28"/>
          <w:szCs w:val="28"/>
          <w:rtl w:val="0"/>
        </w:rPr>
        <w:t>nsurances</w:t>
      </w:r>
    </w:p>
    <w:p>
      <w:pPr>
        <w:spacing w:before="0" w:after="200" w:line="276" w:lineRule="auto"/>
        <w:ind w:right="-150"/>
        <w:rPr>
          <w:i/>
          <w:color w:val="666666"/>
          <w:sz w:val="20"/>
          <w:szCs w:val="20"/>
        </w:rPr>
      </w:pPr>
      <w:r>
        <w:rPr>
          <w:i/>
          <w:color w:val="666666"/>
          <w:sz w:val="20"/>
          <w:szCs w:val="20"/>
          <w:rtl w:val="0"/>
        </w:rPr>
        <w:t>(Details of insurances that are available in accordance with Sub-Clause 19.1 of the General Conditions)</w:t>
      </w:r>
    </w:p>
    <w:p>
      <w:pPr>
        <w:widowControl w:val="0"/>
        <w:numPr>
          <w:ilvl w:val="0"/>
          <w:numId w:val="11"/>
        </w:numPr>
        <w:spacing w:before="0"/>
        <w:ind w:left="360" w:hanging="720"/>
        <w:rPr>
          <w:b/>
          <w:color w:val="000000"/>
          <w:sz w:val="20"/>
          <w:szCs w:val="20"/>
        </w:rPr>
      </w:pPr>
      <w:r>
        <w:rPr>
          <w:b/>
          <w:sz w:val="20"/>
          <w:szCs w:val="20"/>
          <w:rtl w:val="0"/>
        </w:rPr>
        <w:t>Construction all risks insurance</w:t>
      </w:r>
    </w:p>
    <w:tbl>
      <w:tblPr>
        <w:tblStyle w:val="55"/>
        <w:tblW w:w="9015" w:type="dxa"/>
        <w:tblInd w:w="-15" w:type="dxa"/>
        <w:tblLayout w:type="fixed"/>
        <w:tblCellMar>
          <w:top w:w="0" w:type="dxa"/>
          <w:left w:w="10" w:type="dxa"/>
          <w:bottom w:w="0" w:type="dxa"/>
          <w:right w:w="10" w:type="dxa"/>
        </w:tblCellMar>
      </w:tblPr>
      <w:tblGrid>
        <w:gridCol w:w="2895"/>
        <w:gridCol w:w="6120"/>
      </w:tblGrid>
      <w:tr>
        <w:tblPrEx>
          <w:tblCellMar>
            <w:top w:w="0" w:type="dxa"/>
            <w:left w:w="10" w:type="dxa"/>
            <w:bottom w:w="0" w:type="dxa"/>
            <w:right w:w="10" w:type="dxa"/>
          </w:tblCellMar>
        </w:tblPrEx>
        <w:trPr>
          <w:trHeight w:val="144" w:hRule="atLeast"/>
        </w:trPr>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Insurer:</w:t>
            </w:r>
          </w:p>
        </w:tc>
        <w:tc>
          <w:tcPr>
            <w:tcBorders>
              <w:top w:val="single" w:color="000000" w:sz="18" w:space="0"/>
              <w:left w:val="dashed" w:color="000000" w:sz="8" w:space="0"/>
              <w:bottom w:val="dashed" w:color="000000" w:sz="8" w:space="0"/>
            </w:tcBorders>
            <w:tcMar>
              <w:top w:w="0" w:type="dxa"/>
              <w:left w:w="108" w:type="dxa"/>
              <w:bottom w:w="0" w:type="dxa"/>
              <w:right w:w="108" w:type="dxa"/>
            </w:tcMar>
          </w:tcPr>
          <w:p>
            <w:pPr>
              <w:keepNext/>
              <w:spacing w:before="120" w:after="60" w:line="240" w:lineRule="auto"/>
              <w:ind w:right="-45"/>
              <w:rPr>
                <w:rFonts w:ascii="Calibri" w:hAnsi="Calibri" w:eastAsia="Calibri" w:cs="Calibri"/>
                <w:sz w:val="18"/>
                <w:szCs w:val="18"/>
              </w:rPr>
            </w:pPr>
          </w:p>
        </w:tc>
      </w:tr>
      <w:tr>
        <w:tblPrEx>
          <w:tblCellMar>
            <w:top w:w="0" w:type="dxa"/>
            <w:left w:w="10" w:type="dxa"/>
            <w:bottom w:w="0" w:type="dxa"/>
            <w:right w:w="10" w:type="dxa"/>
          </w:tblCellMar>
        </w:tblPrEx>
        <w:trPr>
          <w:trHeight w:val="144"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Policy No.:</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sz w:val="18"/>
                <w:szCs w:val="18"/>
              </w:rPr>
            </w:pPr>
          </w:p>
        </w:tc>
      </w:tr>
      <w:tr>
        <w:tblPrEx>
          <w:tblCellMar>
            <w:top w:w="0" w:type="dxa"/>
            <w:left w:w="10" w:type="dxa"/>
            <w:bottom w:w="0" w:type="dxa"/>
            <w:right w:w="10" w:type="dxa"/>
          </w:tblCellMar>
        </w:tblPrEx>
        <w:trPr>
          <w:trHeight w:val="144"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Insured Amount:</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sz w:val="18"/>
                <w:szCs w:val="18"/>
              </w:rPr>
            </w:pPr>
          </w:p>
        </w:tc>
      </w:tr>
      <w:tr>
        <w:tblPrEx>
          <w:tblCellMar>
            <w:top w:w="0" w:type="dxa"/>
            <w:left w:w="10" w:type="dxa"/>
            <w:bottom w:w="0" w:type="dxa"/>
            <w:right w:w="10" w:type="dxa"/>
          </w:tblCellMar>
        </w:tblPrEx>
        <w:trPr>
          <w:trHeight w:val="144"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Renewal Date:</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sz w:val="18"/>
                <w:szCs w:val="18"/>
              </w:rPr>
            </w:pPr>
          </w:p>
        </w:tc>
      </w:tr>
      <w:tr>
        <w:tblPrEx>
          <w:tblCellMar>
            <w:top w:w="0" w:type="dxa"/>
            <w:left w:w="10" w:type="dxa"/>
            <w:bottom w:w="0" w:type="dxa"/>
            <w:right w:w="10" w:type="dxa"/>
          </w:tblCellMar>
        </w:tblPrEx>
        <w:trPr>
          <w:trHeight w:val="144"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Broker:</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sz w:val="18"/>
                <w:szCs w:val="18"/>
              </w:rPr>
            </w:pPr>
          </w:p>
        </w:tc>
      </w:tr>
      <w:tr>
        <w:tblPrEx>
          <w:tblCellMar>
            <w:top w:w="0" w:type="dxa"/>
            <w:left w:w="10" w:type="dxa"/>
            <w:bottom w:w="0" w:type="dxa"/>
            <w:right w:w="10" w:type="dxa"/>
          </w:tblCellMar>
        </w:tblPrEx>
        <w:trPr>
          <w:trHeight w:val="144" w:hRule="atLeast"/>
        </w:trPr>
        <w:tc>
          <w:tcPr>
            <w:tcBorders>
              <w:top w:val="dashed" w:color="000000" w:sz="8" w:space="0"/>
              <w:bottom w:val="single" w:color="000000" w:sz="1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Contact details of Broker:</w:t>
            </w:r>
          </w:p>
        </w:tc>
        <w:tc>
          <w:tcPr>
            <w:tcBorders>
              <w:top w:val="dashed" w:color="000000" w:sz="8" w:space="0"/>
              <w:left w:val="dashed" w:color="000000" w:sz="8" w:space="0"/>
              <w:bottom w:val="single" w:color="000000" w:sz="18" w:space="0"/>
            </w:tcBorders>
            <w:tcMar>
              <w:top w:w="0" w:type="dxa"/>
              <w:left w:w="108" w:type="dxa"/>
              <w:bottom w:w="0" w:type="dxa"/>
              <w:right w:w="108" w:type="dxa"/>
            </w:tcMar>
          </w:tcPr>
          <w:p>
            <w:pPr>
              <w:spacing w:before="120" w:after="60" w:line="240" w:lineRule="auto"/>
              <w:ind w:right="-45"/>
              <w:rPr>
                <w:rFonts w:ascii="Calibri" w:hAnsi="Calibri" w:eastAsia="Calibri" w:cs="Calibri"/>
                <w:sz w:val="18"/>
                <w:szCs w:val="18"/>
              </w:rPr>
            </w:pPr>
          </w:p>
        </w:tc>
      </w:tr>
    </w:tbl>
    <w:p>
      <w:pPr>
        <w:widowControl w:val="0"/>
        <w:numPr>
          <w:ilvl w:val="0"/>
          <w:numId w:val="11"/>
        </w:numPr>
        <w:spacing w:before="160"/>
        <w:ind w:left="360" w:hanging="720"/>
        <w:rPr>
          <w:b/>
          <w:color w:val="000000"/>
          <w:sz w:val="20"/>
          <w:szCs w:val="20"/>
        </w:rPr>
      </w:pPr>
      <w:r>
        <w:rPr>
          <w:b/>
          <w:sz w:val="20"/>
          <w:szCs w:val="20"/>
          <w:rtl w:val="0"/>
        </w:rPr>
        <w:t xml:space="preserve">Public liability insurance </w:t>
      </w:r>
    </w:p>
    <w:tbl>
      <w:tblPr>
        <w:tblStyle w:val="56"/>
        <w:tblW w:w="9000" w:type="dxa"/>
        <w:tblInd w:w="0" w:type="dxa"/>
        <w:tblLayout w:type="fixed"/>
        <w:tblCellMar>
          <w:top w:w="0" w:type="dxa"/>
          <w:left w:w="10" w:type="dxa"/>
          <w:bottom w:w="0" w:type="dxa"/>
          <w:right w:w="10" w:type="dxa"/>
        </w:tblCellMar>
      </w:tblPr>
      <w:tblGrid>
        <w:gridCol w:w="2880"/>
        <w:gridCol w:w="6120"/>
      </w:tblGrid>
      <w:tr>
        <w:tblPrEx>
          <w:tblCellMar>
            <w:top w:w="0" w:type="dxa"/>
            <w:left w:w="10" w:type="dxa"/>
            <w:bottom w:w="0" w:type="dxa"/>
            <w:right w:w="10" w:type="dxa"/>
          </w:tblCellMar>
        </w:tblPrEx>
        <w:trPr>
          <w:trHeight w:val="273" w:hRule="atLeast"/>
        </w:trPr>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Insurer:</w:t>
            </w:r>
          </w:p>
        </w:tc>
        <w:tc>
          <w:tcPr>
            <w:tcBorders>
              <w:top w:val="single" w:color="000000" w:sz="18" w:space="0"/>
              <w:left w:val="dashed" w:color="000000" w:sz="8" w:space="0"/>
              <w:bottom w:val="dashed" w:color="000000" w:sz="8" w:space="0"/>
            </w:tcBorders>
            <w:tcMar>
              <w:top w:w="0" w:type="dxa"/>
              <w:left w:w="108" w:type="dxa"/>
              <w:bottom w:w="0" w:type="dxa"/>
              <w:right w:w="108" w:type="dxa"/>
            </w:tcMar>
          </w:tcPr>
          <w:p>
            <w:pPr>
              <w:keepNext/>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Policy No.:</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Insured Amount:</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Renewal Date:</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Broker:</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single" w:color="000000" w:sz="1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Contact details of Broker:</w:t>
            </w:r>
          </w:p>
        </w:tc>
        <w:tc>
          <w:tcPr>
            <w:tcBorders>
              <w:top w:val="dashed" w:color="000000" w:sz="8" w:space="0"/>
              <w:left w:val="dashed" w:color="000000" w:sz="8" w:space="0"/>
              <w:bottom w:val="single" w:color="000000" w:sz="1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bl>
    <w:p>
      <w:pPr>
        <w:keepNext/>
        <w:numPr>
          <w:ilvl w:val="0"/>
          <w:numId w:val="11"/>
        </w:numPr>
        <w:spacing w:before="160"/>
        <w:ind w:left="360" w:hanging="720"/>
        <w:jc w:val="both"/>
        <w:rPr>
          <w:b/>
          <w:color w:val="000000"/>
          <w:sz w:val="20"/>
          <w:szCs w:val="20"/>
        </w:rPr>
      </w:pPr>
      <w:r>
        <w:rPr>
          <w:b/>
          <w:sz w:val="20"/>
          <w:szCs w:val="20"/>
          <w:rtl w:val="0"/>
        </w:rPr>
        <w:t>Workers’ compensation insurance</w:t>
      </w:r>
    </w:p>
    <w:tbl>
      <w:tblPr>
        <w:tblStyle w:val="57"/>
        <w:tblW w:w="8985" w:type="dxa"/>
        <w:tblInd w:w="0" w:type="dxa"/>
        <w:tblLayout w:type="fixed"/>
        <w:tblCellMar>
          <w:top w:w="0" w:type="dxa"/>
          <w:left w:w="10" w:type="dxa"/>
          <w:bottom w:w="0" w:type="dxa"/>
          <w:right w:w="10" w:type="dxa"/>
        </w:tblCellMar>
      </w:tblPr>
      <w:tblGrid>
        <w:gridCol w:w="2865"/>
        <w:gridCol w:w="6120"/>
      </w:tblGrid>
      <w:tr>
        <w:tblPrEx>
          <w:tblCellMar>
            <w:top w:w="0" w:type="dxa"/>
            <w:left w:w="10" w:type="dxa"/>
            <w:bottom w:w="0" w:type="dxa"/>
            <w:right w:w="10" w:type="dxa"/>
          </w:tblCellMar>
        </w:tblPrEx>
        <w:trPr>
          <w:trHeight w:val="165" w:hRule="atLeast"/>
        </w:trPr>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Insurer:</w:t>
            </w:r>
          </w:p>
        </w:tc>
        <w:tc>
          <w:tcPr>
            <w:tcBorders>
              <w:top w:val="single" w:color="000000" w:sz="18" w:space="0"/>
              <w:left w:val="dashed" w:color="000000" w:sz="8" w:space="0"/>
              <w:bottom w:val="dashed" w:color="000000" w:sz="8" w:space="0"/>
            </w:tcBorders>
            <w:tcMar>
              <w:top w:w="0" w:type="dxa"/>
              <w:left w:w="108" w:type="dxa"/>
              <w:bottom w:w="0" w:type="dxa"/>
              <w:right w:w="108" w:type="dxa"/>
            </w:tcMar>
          </w:tcPr>
          <w:p>
            <w:pPr>
              <w:keepNext/>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345"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Policy No.:</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Insured Amount:</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Renewal Date:</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Broker:</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single" w:color="000000" w:sz="1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Contact details of Broker:</w:t>
            </w:r>
          </w:p>
        </w:tc>
        <w:tc>
          <w:tcPr>
            <w:tcBorders>
              <w:top w:val="dashed" w:color="000000" w:sz="8" w:space="0"/>
              <w:left w:val="dashed" w:color="000000" w:sz="8" w:space="0"/>
              <w:bottom w:val="single" w:color="000000" w:sz="1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bl>
    <w:p>
      <w:pPr>
        <w:keepNext/>
        <w:numPr>
          <w:ilvl w:val="0"/>
          <w:numId w:val="11"/>
        </w:numPr>
        <w:spacing w:before="160"/>
        <w:ind w:left="360" w:hanging="360"/>
        <w:jc w:val="both"/>
        <w:rPr>
          <w:b/>
          <w:color w:val="000000"/>
          <w:sz w:val="20"/>
          <w:szCs w:val="20"/>
        </w:rPr>
      </w:pPr>
      <w:r>
        <w:rPr>
          <w:b/>
          <w:sz w:val="20"/>
          <w:szCs w:val="20"/>
          <w:rtl w:val="0"/>
        </w:rPr>
        <w:t>Insurances required by Laws and local practices</w:t>
      </w:r>
    </w:p>
    <w:tbl>
      <w:tblPr>
        <w:tblStyle w:val="58"/>
        <w:tblW w:w="8985" w:type="dxa"/>
        <w:tblInd w:w="0" w:type="dxa"/>
        <w:tblLayout w:type="fixed"/>
        <w:tblCellMar>
          <w:top w:w="0" w:type="dxa"/>
          <w:left w:w="10" w:type="dxa"/>
          <w:bottom w:w="0" w:type="dxa"/>
          <w:right w:w="10" w:type="dxa"/>
        </w:tblCellMar>
      </w:tblPr>
      <w:tblGrid>
        <w:gridCol w:w="2865"/>
        <w:gridCol w:w="6120"/>
      </w:tblGrid>
      <w:tr>
        <w:trPr>
          <w:trHeight w:val="165" w:hRule="atLeast"/>
        </w:trPr>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after="0" w:line="240" w:lineRule="auto"/>
              <w:rPr>
                <w:rFonts w:ascii="Calibri" w:hAnsi="Calibri" w:eastAsia="Calibri" w:cs="Calibri"/>
                <w:b/>
              </w:rPr>
            </w:pPr>
            <w:r>
              <w:rPr>
                <w:rFonts w:ascii="Calibri" w:hAnsi="Calibri" w:eastAsia="Calibri" w:cs="Calibri"/>
                <w:b/>
                <w:rtl w:val="0"/>
              </w:rPr>
              <w:t>Name of Insurer:</w:t>
            </w:r>
          </w:p>
        </w:tc>
        <w:tc>
          <w:tcPr>
            <w:tcBorders>
              <w:top w:val="single" w:color="000000" w:sz="18" w:space="0"/>
              <w:left w:val="dashed" w:color="000000" w:sz="8" w:space="0"/>
              <w:bottom w:val="dashed" w:color="000000" w:sz="8" w:space="0"/>
            </w:tcBorders>
            <w:tcMar>
              <w:top w:w="0" w:type="dxa"/>
              <w:left w:w="108" w:type="dxa"/>
              <w:bottom w:w="0" w:type="dxa"/>
              <w:right w:w="108" w:type="dxa"/>
            </w:tcMar>
          </w:tcPr>
          <w:p>
            <w:pPr>
              <w:keepNext/>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345"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after="0" w:line="240" w:lineRule="auto"/>
              <w:rPr>
                <w:rFonts w:ascii="Calibri" w:hAnsi="Calibri" w:eastAsia="Calibri" w:cs="Calibri"/>
                <w:b/>
              </w:rPr>
            </w:pPr>
            <w:r>
              <w:rPr>
                <w:rFonts w:ascii="Calibri" w:hAnsi="Calibri" w:eastAsia="Calibri" w:cs="Calibri"/>
                <w:b/>
                <w:rtl w:val="0"/>
              </w:rPr>
              <w:t>Policy No.:</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after="0" w:line="240" w:lineRule="auto"/>
              <w:rPr>
                <w:rFonts w:ascii="Calibri" w:hAnsi="Calibri" w:eastAsia="Calibri" w:cs="Calibri"/>
                <w:b/>
              </w:rPr>
            </w:pPr>
            <w:r>
              <w:rPr>
                <w:rFonts w:ascii="Calibri" w:hAnsi="Calibri" w:eastAsia="Calibri" w:cs="Calibri"/>
                <w:b/>
                <w:rtl w:val="0"/>
              </w:rPr>
              <w:t>Insured Amount:</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after="0" w:line="240" w:lineRule="auto"/>
              <w:rPr>
                <w:rFonts w:ascii="Calibri" w:hAnsi="Calibri" w:eastAsia="Calibri" w:cs="Calibri"/>
                <w:b/>
              </w:rPr>
            </w:pPr>
            <w:r>
              <w:rPr>
                <w:rFonts w:ascii="Calibri" w:hAnsi="Calibri" w:eastAsia="Calibri" w:cs="Calibri"/>
                <w:b/>
                <w:rtl w:val="0"/>
              </w:rPr>
              <w:t>Renewal Date:</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after="0" w:line="240" w:lineRule="auto"/>
              <w:rPr>
                <w:rFonts w:ascii="Calibri" w:hAnsi="Calibri" w:eastAsia="Calibri" w:cs="Calibri"/>
                <w:b/>
              </w:rPr>
            </w:pPr>
            <w:r>
              <w:rPr>
                <w:rFonts w:ascii="Calibri" w:hAnsi="Calibri" w:eastAsia="Calibri" w:cs="Calibri"/>
                <w:b/>
                <w:rtl w:val="0"/>
              </w:rPr>
              <w:t>Name of Broker:</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single" w:color="000000" w:sz="18" w:space="0"/>
              <w:right w:val="dashed" w:color="000000" w:sz="8" w:space="0"/>
            </w:tcBorders>
            <w:shd w:val="clear" w:color="auto" w:fill="F3F3F3"/>
            <w:tcMar>
              <w:top w:w="0" w:type="dxa"/>
              <w:left w:w="108" w:type="dxa"/>
              <w:bottom w:w="0" w:type="dxa"/>
              <w:right w:w="108" w:type="dxa"/>
            </w:tcMar>
            <w:vAlign w:val="center"/>
          </w:tcPr>
          <w:p>
            <w:pPr>
              <w:spacing w:after="0" w:line="240" w:lineRule="auto"/>
              <w:rPr>
                <w:rFonts w:ascii="Calibri" w:hAnsi="Calibri" w:eastAsia="Calibri" w:cs="Calibri"/>
                <w:b/>
              </w:rPr>
            </w:pPr>
            <w:r>
              <w:rPr>
                <w:rFonts w:ascii="Calibri" w:hAnsi="Calibri" w:eastAsia="Calibri" w:cs="Calibri"/>
                <w:b/>
                <w:rtl w:val="0"/>
              </w:rPr>
              <w:t>Contact details of Broker:</w:t>
            </w:r>
          </w:p>
        </w:tc>
        <w:tc>
          <w:tcPr>
            <w:tcBorders>
              <w:top w:val="dashed" w:color="000000" w:sz="8" w:space="0"/>
              <w:left w:val="dashed" w:color="000000" w:sz="8" w:space="0"/>
              <w:bottom w:val="single" w:color="000000" w:sz="1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bl>
    <w:p>
      <w:pPr>
        <w:keepNext/>
        <w:numPr>
          <w:ilvl w:val="0"/>
          <w:numId w:val="11"/>
        </w:numPr>
        <w:spacing w:before="160"/>
        <w:ind w:left="360" w:hanging="720"/>
        <w:jc w:val="both"/>
        <w:rPr>
          <w:b/>
          <w:color w:val="000000"/>
          <w:sz w:val="20"/>
          <w:szCs w:val="20"/>
        </w:rPr>
      </w:pPr>
      <w:r>
        <w:rPr>
          <w:b/>
          <w:sz w:val="20"/>
          <w:szCs w:val="20"/>
          <w:rtl w:val="0"/>
        </w:rPr>
        <w:t>Any other insurance</w:t>
      </w:r>
    </w:p>
    <w:tbl>
      <w:tblPr>
        <w:tblStyle w:val="59"/>
        <w:tblW w:w="8985" w:type="dxa"/>
        <w:tblInd w:w="0" w:type="dxa"/>
        <w:tblLayout w:type="fixed"/>
        <w:tblCellMar>
          <w:top w:w="0" w:type="dxa"/>
          <w:left w:w="10" w:type="dxa"/>
          <w:bottom w:w="0" w:type="dxa"/>
          <w:right w:w="10" w:type="dxa"/>
        </w:tblCellMar>
      </w:tblPr>
      <w:tblGrid>
        <w:gridCol w:w="2865"/>
        <w:gridCol w:w="6120"/>
      </w:tblGrid>
      <w:tr>
        <w:tblPrEx>
          <w:tblCellMar>
            <w:top w:w="0" w:type="dxa"/>
            <w:left w:w="10" w:type="dxa"/>
            <w:bottom w:w="0" w:type="dxa"/>
            <w:right w:w="10" w:type="dxa"/>
          </w:tblCellMar>
        </w:tblPrEx>
        <w:trPr>
          <w:trHeight w:val="375" w:hRule="atLeast"/>
        </w:trPr>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Insurer:</w:t>
            </w:r>
          </w:p>
        </w:tc>
        <w:tc>
          <w:tcPr>
            <w:tcBorders>
              <w:top w:val="single" w:color="000000" w:sz="18" w:space="0"/>
              <w:left w:val="dashed" w:color="000000" w:sz="8" w:space="0"/>
              <w:bottom w:val="dashed" w:color="000000" w:sz="8" w:space="0"/>
            </w:tcBorders>
            <w:tcMar>
              <w:top w:w="0" w:type="dxa"/>
              <w:left w:w="108" w:type="dxa"/>
              <w:bottom w:w="0" w:type="dxa"/>
              <w:right w:w="108" w:type="dxa"/>
            </w:tcMar>
          </w:tcPr>
          <w:p>
            <w:pPr>
              <w:keepNext/>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Policy No:</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Insured Amount:</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Renewal Date:</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Broker:</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single" w:color="000000" w:sz="1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Contact details of Broker:</w:t>
            </w:r>
          </w:p>
        </w:tc>
        <w:tc>
          <w:tcPr>
            <w:tcBorders>
              <w:top w:val="dashed" w:color="000000" w:sz="8" w:space="0"/>
              <w:left w:val="dashed" w:color="000000" w:sz="8" w:space="0"/>
              <w:bottom w:val="single" w:color="000000" w:sz="1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bl>
    <w:p>
      <w:pPr>
        <w:keepNext/>
        <w:numPr>
          <w:ilvl w:val="0"/>
          <w:numId w:val="11"/>
        </w:numPr>
        <w:spacing w:before="160"/>
        <w:ind w:left="360" w:hanging="720"/>
        <w:jc w:val="both"/>
        <w:rPr>
          <w:b/>
          <w:color w:val="000000"/>
          <w:sz w:val="20"/>
          <w:szCs w:val="20"/>
        </w:rPr>
      </w:pPr>
      <w:r>
        <w:rPr>
          <w:b/>
          <w:sz w:val="20"/>
          <w:szCs w:val="20"/>
          <w:rtl w:val="0"/>
        </w:rPr>
        <w:t>Professional indemnity insurance</w:t>
      </w:r>
    </w:p>
    <w:tbl>
      <w:tblPr>
        <w:tblStyle w:val="60"/>
        <w:tblW w:w="9000" w:type="dxa"/>
        <w:tblInd w:w="0" w:type="dxa"/>
        <w:tblLayout w:type="fixed"/>
        <w:tblCellMar>
          <w:top w:w="0" w:type="dxa"/>
          <w:left w:w="10" w:type="dxa"/>
          <w:bottom w:w="0" w:type="dxa"/>
          <w:right w:w="10" w:type="dxa"/>
        </w:tblCellMar>
      </w:tblPr>
      <w:tblGrid>
        <w:gridCol w:w="2880"/>
        <w:gridCol w:w="6120"/>
      </w:tblGrid>
      <w:tr>
        <w:tblPrEx>
          <w:tblCellMar>
            <w:top w:w="0" w:type="dxa"/>
            <w:left w:w="10" w:type="dxa"/>
            <w:bottom w:w="0" w:type="dxa"/>
            <w:right w:w="10" w:type="dxa"/>
          </w:tblCellMar>
        </w:tblPrEx>
        <w:trPr>
          <w:trHeight w:val="273" w:hRule="atLeast"/>
        </w:trPr>
        <w:tc>
          <w:tcPr>
            <w:tcBorders>
              <w:top w:val="single" w:color="000000" w:sz="18" w:space="0"/>
              <w:bottom w:val="dashed" w:color="000000" w:sz="8" w:space="0"/>
              <w:right w:val="dashed" w:color="000000" w:sz="8" w:space="0"/>
            </w:tcBorders>
            <w:shd w:val="clear" w:color="auto" w:fill="F3F3F3"/>
            <w:tcMar>
              <w:top w:w="0" w:type="dxa"/>
              <w:left w:w="108" w:type="dxa"/>
              <w:bottom w:w="0" w:type="dxa"/>
              <w:right w:w="108" w:type="dxa"/>
            </w:tcMar>
            <w:vAlign w:val="center"/>
          </w:tcPr>
          <w:p>
            <w:pPr>
              <w:keepNext/>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Insurer:</w:t>
            </w:r>
          </w:p>
        </w:tc>
        <w:tc>
          <w:tcPr>
            <w:tcBorders>
              <w:top w:val="single" w:color="000000" w:sz="18" w:space="0"/>
              <w:left w:val="dashed" w:color="000000" w:sz="8" w:space="0"/>
              <w:bottom w:val="dashed" w:color="000000" w:sz="8" w:space="0"/>
            </w:tcBorders>
            <w:tcMar>
              <w:top w:w="0" w:type="dxa"/>
              <w:left w:w="108" w:type="dxa"/>
              <w:bottom w:w="0" w:type="dxa"/>
              <w:right w:w="108" w:type="dxa"/>
            </w:tcMar>
          </w:tcPr>
          <w:p>
            <w:pPr>
              <w:keepNext/>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Policy No.:</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Insured Amount:</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Renewal Date:</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3" w:hRule="atLeast"/>
        </w:trPr>
        <w:tc>
          <w:tcPr>
            <w:tcBorders>
              <w:top w:val="dashed" w:color="000000" w:sz="8" w:space="0"/>
              <w:bottom w:val="dashed" w:color="000000" w:sz="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Name of Broker:</w:t>
            </w:r>
          </w:p>
        </w:tc>
        <w:tc>
          <w:tcPr>
            <w:tcBorders>
              <w:top w:val="dashed" w:color="000000" w:sz="8" w:space="0"/>
              <w:left w:val="dashed" w:color="000000" w:sz="8" w:space="0"/>
              <w:bottom w:val="dashed" w:color="000000" w:sz="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r>
        <w:tblPrEx>
          <w:tblCellMar>
            <w:top w:w="0" w:type="dxa"/>
            <w:left w:w="10" w:type="dxa"/>
            <w:bottom w:w="0" w:type="dxa"/>
            <w:right w:w="10" w:type="dxa"/>
          </w:tblCellMar>
        </w:tblPrEx>
        <w:trPr>
          <w:trHeight w:val="270" w:hRule="atLeast"/>
        </w:trPr>
        <w:tc>
          <w:tcPr>
            <w:tcBorders>
              <w:top w:val="dashed" w:color="000000" w:sz="8" w:space="0"/>
              <w:bottom w:val="single" w:color="000000" w:sz="18" w:space="0"/>
              <w:right w:val="dashed" w:color="000000" w:sz="8" w:space="0"/>
            </w:tcBorders>
            <w:shd w:val="clear" w:color="auto" w:fill="F3F3F3"/>
            <w:tcMar>
              <w:top w:w="0" w:type="dxa"/>
              <w:left w:w="108" w:type="dxa"/>
              <w:bottom w:w="0" w:type="dxa"/>
              <w:right w:w="108" w:type="dxa"/>
            </w:tcMar>
            <w:vAlign w:val="center"/>
          </w:tcPr>
          <w:p>
            <w:pPr>
              <w:spacing w:before="0" w:after="0" w:line="240" w:lineRule="auto"/>
              <w:rPr>
                <w:rFonts w:ascii="Calibri" w:hAnsi="Calibri" w:eastAsia="Calibri" w:cs="Calibri"/>
                <w:b/>
                <w:sz w:val="18"/>
                <w:szCs w:val="18"/>
              </w:rPr>
            </w:pPr>
            <w:r>
              <w:rPr>
                <w:rFonts w:ascii="Calibri" w:hAnsi="Calibri" w:eastAsia="Calibri" w:cs="Calibri"/>
                <w:b/>
                <w:sz w:val="18"/>
                <w:szCs w:val="18"/>
                <w:rtl w:val="0"/>
              </w:rPr>
              <w:t>Contact details of Broker:</w:t>
            </w:r>
          </w:p>
        </w:tc>
        <w:tc>
          <w:tcPr>
            <w:tcBorders>
              <w:top w:val="dashed" w:color="000000" w:sz="8" w:space="0"/>
              <w:left w:val="dashed" w:color="000000" w:sz="8" w:space="0"/>
              <w:bottom w:val="single" w:color="000000" w:sz="18" w:space="0"/>
            </w:tcBorders>
            <w:tcMar>
              <w:top w:w="0" w:type="dxa"/>
              <w:left w:w="108" w:type="dxa"/>
              <w:bottom w:w="0" w:type="dxa"/>
              <w:right w:w="108" w:type="dxa"/>
            </w:tcMar>
          </w:tcPr>
          <w:p>
            <w:pPr>
              <w:spacing w:before="120" w:after="60" w:line="240" w:lineRule="auto"/>
              <w:ind w:right="-45"/>
              <w:rPr>
                <w:rFonts w:ascii="Calibri" w:hAnsi="Calibri" w:eastAsia="Calibri" w:cs="Calibri"/>
              </w:rPr>
            </w:pPr>
          </w:p>
        </w:tc>
      </w:tr>
    </w:tbl>
    <w:p>
      <w:pPr>
        <w:pageBreakBefore w:val="0"/>
        <w:spacing w:before="0" w:after="0"/>
      </w:pPr>
    </w:p>
    <w:p>
      <w:pPr>
        <w:pageBreakBefore w:val="0"/>
        <w:spacing w:before="0" w:after="0"/>
      </w:pPr>
    </w:p>
    <w:p>
      <w:pPr>
        <w:pageBreakBefore w:val="0"/>
        <w:spacing w:before="0" w:after="0"/>
      </w:pPr>
    </w:p>
    <w:p>
      <w:pPr>
        <w:pageBreakBefore w:val="0"/>
        <w:spacing w:before="0" w:after="0"/>
      </w:pPr>
    </w:p>
    <w:p>
      <w:pPr>
        <w:pageBreakBefore w:val="0"/>
        <w:spacing w:before="0" w:after="0"/>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bookmarkStart w:id="52" w:name="_GoBack"/>
      <w:bookmarkEnd w:id="52"/>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p>
      <w:pPr>
        <w:pageBreakBefore w:val="0"/>
        <w:numPr>
          <w:ilvl w:val="0"/>
          <w:numId w:val="0"/>
        </w:numPr>
        <w:spacing w:before="0" w:after="0" w:line="276" w:lineRule="auto"/>
        <w:ind w:right="-28" w:rightChars="0"/>
        <w:rPr>
          <w:rFonts w:hint="default" w:ascii="Calibri" w:hAnsi="Calibri" w:eastAsia="Arial"/>
          <w:b w:val="0"/>
          <w:bCs/>
          <w:sz w:val="24"/>
          <w:szCs w:val="24"/>
          <w:rtl w:val="0"/>
          <w:lang w:val="en-US"/>
        </w:rPr>
      </w:pPr>
    </w:p>
    <w:sectPr>
      <w:headerReference r:id="rId7" w:type="first"/>
      <w:footerReference r:id="rId10" w:type="first"/>
      <w:headerReference r:id="rId5" w:type="default"/>
      <w:footerReference r:id="rId8" w:type="default"/>
      <w:headerReference r:id="rId6" w:type="even"/>
      <w:footerReference r:id="rId9" w:type="even"/>
      <w:pgSz w:w="11907" w:h="16839"/>
      <w:pgMar w:top="1440" w:right="1440" w:bottom="1440" w:left="1440" w:header="720" w:footer="36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Open Sans">
    <w:altName w:val="Times New Roman"/>
    <w:panose1 w:val="00000000000000000000"/>
    <w:charset w:val="00"/>
    <w:family w:val="auto"/>
    <w:pitch w:val="default"/>
    <w:sig w:usb0="00000000" w:usb1="00000000" w:usb2="00000000" w:usb3="00000000" w:csb0="00000000" w:csb1="00000000"/>
  </w:font>
  <w:font w:name="Noto Sans Symbol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88" w:lineRule="auto"/>
      <w:jc w:val="both"/>
      <w:rPr>
        <w:b/>
        <w:sz w:val="14"/>
        <w:szCs w:val="14"/>
      </w:rPr>
    </w:pPr>
  </w:p>
  <w:tbl>
    <w:tblPr>
      <w:tblStyle w:val="61"/>
      <w:tblW w:w="9525" w:type="dxa"/>
      <w:jc w:val="center"/>
      <w:tblLayout w:type="fixed"/>
      <w:tblCellMar>
        <w:top w:w="100" w:type="dxa"/>
        <w:left w:w="100" w:type="dxa"/>
        <w:bottom w:w="100" w:type="dxa"/>
        <w:right w:w="100" w:type="dxa"/>
      </w:tblCellMar>
    </w:tblPr>
    <w:tblGrid>
      <w:gridCol w:w="3270"/>
      <w:gridCol w:w="3180"/>
      <w:gridCol w:w="3075"/>
    </w:tblGrid>
    <w:tr>
      <w:tblPrEx>
        <w:tblCellMar>
          <w:top w:w="100" w:type="dxa"/>
          <w:left w:w="100" w:type="dxa"/>
          <w:bottom w:w="100" w:type="dxa"/>
          <w:right w:w="100" w:type="dxa"/>
        </w:tblCellMar>
      </w:tblPrEx>
      <w:trPr>
        <w:trHeight w:val="510" w:hRule="atLeast"/>
        <w:jc w:val="center"/>
      </w:trPr>
      <w:tc>
        <w:tcPr>
          <w:tcBorders>
            <w:top w:val="nil"/>
            <w:left w:val="nil"/>
            <w:bottom w:val="nil"/>
          </w:tcBorders>
          <w:shd w:val="clear" w:color="auto" w:fill="auto"/>
          <w:tcMar>
            <w:top w:w="100" w:type="dxa"/>
            <w:left w:w="100" w:type="dxa"/>
            <w:bottom w:w="100" w:type="dxa"/>
            <w:right w:w="100" w:type="dxa"/>
          </w:tcMar>
          <w:vAlign w:val="center"/>
        </w:tcPr>
        <w:p>
          <w:pPr>
            <w:spacing w:after="0" w:line="288" w:lineRule="auto"/>
            <w:ind w:left="180" w:firstLine="0"/>
            <w:rPr>
              <w:rFonts w:ascii="Calibri" w:hAnsi="Calibri" w:eastAsia="Calibri" w:cs="Calibri"/>
              <w:b/>
              <w:color w:val="E35205"/>
              <w:sz w:val="16"/>
              <w:szCs w:val="16"/>
            </w:rPr>
          </w:pPr>
          <w:r>
            <w:rPr>
              <w:rFonts w:ascii="Calibri" w:hAnsi="Calibri" w:eastAsia="Calibri" w:cs="Calibri"/>
              <w:color w:val="E35205"/>
              <w:sz w:val="16"/>
              <w:szCs w:val="16"/>
              <w:rtl w:val="0"/>
            </w:rPr>
            <w:t>Construction Contract for Major Works</w:t>
          </w:r>
        </w:p>
      </w:tc>
      <w:tc>
        <w:tcPr>
          <w:tcBorders>
            <w:top w:val="nil"/>
            <w:bottom w:val="nil"/>
          </w:tcBorders>
          <w:shd w:val="clear" w:color="auto" w:fill="auto"/>
          <w:tcMar>
            <w:top w:w="100" w:type="dxa"/>
            <w:left w:w="100" w:type="dxa"/>
            <w:bottom w:w="100" w:type="dxa"/>
            <w:right w:w="100" w:type="dxa"/>
          </w:tcMar>
          <w:vAlign w:val="center"/>
        </w:tcPr>
        <w:p>
          <w:pPr>
            <w:widowControl w:val="0"/>
            <w:spacing w:after="0" w:line="240" w:lineRule="auto"/>
            <w:jc w:val="center"/>
            <w:rPr>
              <w:rFonts w:ascii="Calibri" w:hAnsi="Calibri" w:eastAsia="Calibri" w:cs="Calibri"/>
              <w:b/>
              <w:sz w:val="16"/>
              <w:szCs w:val="16"/>
            </w:rPr>
          </w:pPr>
          <w:r>
            <w:rPr>
              <w:rFonts w:ascii="Calibri" w:hAnsi="Calibri" w:eastAsia="Calibri" w:cs="Calibri"/>
              <w:b/>
              <w:sz w:val="16"/>
              <w:szCs w:val="16"/>
            </w:rPr>
            <w:fldChar w:fldCharType="begin"/>
          </w:r>
          <w:r>
            <w:rPr>
              <w:rFonts w:ascii="Calibri" w:hAnsi="Calibri" w:eastAsia="Calibri" w:cs="Calibri"/>
              <w:b/>
              <w:sz w:val="16"/>
              <w:szCs w:val="16"/>
            </w:rPr>
            <w:instrText xml:space="preserve">PAGE</w:instrText>
          </w:r>
          <w:r>
            <w:rPr>
              <w:rFonts w:ascii="Calibri" w:hAnsi="Calibri" w:eastAsia="Calibri" w:cs="Calibri"/>
              <w:b/>
              <w:sz w:val="16"/>
              <w:szCs w:val="16"/>
            </w:rPr>
            <w:fldChar w:fldCharType="separate"/>
          </w:r>
          <w:r>
            <w:rPr>
              <w:rFonts w:ascii="Calibri" w:hAnsi="Calibri" w:eastAsia="Calibri" w:cs="Calibri"/>
              <w:b/>
              <w:sz w:val="16"/>
              <w:szCs w:val="16"/>
            </w:rPr>
            <w:fldChar w:fldCharType="end"/>
          </w:r>
          <w:r>
            <w:rPr>
              <w:rFonts w:ascii="Calibri" w:hAnsi="Calibri" w:eastAsia="Calibri" w:cs="Calibri"/>
              <w:b/>
              <w:sz w:val="16"/>
              <w:szCs w:val="16"/>
              <w:rtl w:val="0"/>
            </w:rPr>
            <w:t xml:space="preserve"> of </w:t>
          </w:r>
          <w:r>
            <w:rPr>
              <w:rFonts w:ascii="Calibri" w:hAnsi="Calibri" w:eastAsia="Calibri" w:cs="Calibri"/>
              <w:b/>
              <w:sz w:val="16"/>
              <w:szCs w:val="16"/>
            </w:rPr>
            <w:fldChar w:fldCharType="begin"/>
          </w:r>
          <w:r>
            <w:rPr>
              <w:rFonts w:ascii="Calibri" w:hAnsi="Calibri" w:eastAsia="Calibri" w:cs="Calibri"/>
              <w:b/>
              <w:sz w:val="16"/>
              <w:szCs w:val="16"/>
            </w:rPr>
            <w:instrText xml:space="preserve">NUMPAGES</w:instrText>
          </w:r>
          <w:r>
            <w:rPr>
              <w:rFonts w:ascii="Calibri" w:hAnsi="Calibri" w:eastAsia="Calibri" w:cs="Calibri"/>
              <w:b/>
              <w:sz w:val="16"/>
              <w:szCs w:val="16"/>
            </w:rPr>
            <w:fldChar w:fldCharType="separate"/>
          </w:r>
          <w:r>
            <w:rPr>
              <w:rFonts w:ascii="Calibri" w:hAnsi="Calibri" w:eastAsia="Calibri" w:cs="Calibri"/>
              <w:b/>
              <w:sz w:val="16"/>
              <w:szCs w:val="16"/>
            </w:rPr>
            <w:fldChar w:fldCharType="end"/>
          </w:r>
        </w:p>
      </w:tc>
      <w:tc>
        <w:tcPr>
          <w:tcBorders>
            <w:top w:val="nil"/>
            <w:bottom w:val="nil"/>
            <w:right w:val="nil"/>
          </w:tcBorders>
          <w:shd w:val="clear" w:color="auto" w:fill="auto"/>
          <w:tcMar>
            <w:top w:w="100" w:type="dxa"/>
            <w:left w:w="100" w:type="dxa"/>
            <w:bottom w:w="100" w:type="dxa"/>
            <w:right w:w="100" w:type="dxa"/>
          </w:tcMar>
          <w:vAlign w:val="center"/>
        </w:tcPr>
        <w:p>
          <w:pPr>
            <w:spacing w:after="60" w:line="240" w:lineRule="auto"/>
            <w:ind w:right="75"/>
            <w:jc w:val="right"/>
            <w:rPr>
              <w:rFonts w:ascii="Calibri" w:hAnsi="Calibri" w:eastAsia="Calibri" w:cs="Calibri"/>
              <w:b/>
              <w:color w:val="E35205"/>
              <w:sz w:val="16"/>
              <w:szCs w:val="16"/>
            </w:rPr>
          </w:pPr>
          <w:r>
            <w:rPr>
              <w:rFonts w:ascii="Calibri" w:hAnsi="Calibri" w:eastAsia="Calibri" w:cs="Calibri"/>
              <w:color w:val="E35205"/>
              <w:sz w:val="16"/>
              <w:szCs w:val="16"/>
              <w:rtl w:val="0"/>
            </w:rPr>
            <w:t>Version 1.0</w:t>
          </w:r>
          <w:r>
            <w:rPr>
              <w:rFonts w:ascii="Calibri" w:hAnsi="Calibri" w:eastAsia="Calibri" w:cs="Calibri"/>
              <w:b/>
              <w:color w:val="E35205"/>
              <w:sz w:val="16"/>
              <w:szCs w:val="16"/>
              <w:rtl w:val="0"/>
            </w:rPr>
            <w:t xml:space="preserve"> | </w:t>
          </w:r>
          <w:r>
            <w:rPr>
              <w:rFonts w:ascii="Calibri" w:hAnsi="Calibri" w:eastAsia="Calibri" w:cs="Calibri"/>
              <w:color w:val="E35205"/>
              <w:sz w:val="16"/>
              <w:szCs w:val="16"/>
              <w:rtl w:val="0"/>
            </w:rPr>
            <w:t>2022</w:t>
          </w:r>
        </w:p>
      </w:tc>
    </w:tr>
  </w:tbl>
  <w:p>
    <w:pPr>
      <w:spacing w:line="288"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pBdr>
        <w:top w:val="none" w:color="000000" w:sz="0" w:space="0"/>
        <w:left w:val="none" w:color="000000" w:sz="0" w:space="0"/>
        <w:bottom w:val="none" w:color="000000" w:sz="0" w:space="0"/>
        <w:right w:val="none" w:color="000000" w:sz="0" w:space="0"/>
        <w:between w:val="none" w:color="000000" w:sz="0" w:space="0"/>
      </w:pBdr>
      <w:shd w:val="clear" w:fill="auto"/>
      <w:tabs>
        <w:tab w:val="center" w:pos="4680"/>
        <w:tab w:val="right" w:pos="9360"/>
      </w:tabs>
      <w:spacing w:before="100" w:after="100" w:line="240"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pBdr>
        <w:top w:val="none" w:color="000000" w:sz="0" w:space="0"/>
        <w:left w:val="none" w:color="000000" w:sz="0" w:space="0"/>
        <w:bottom w:val="none" w:color="000000" w:sz="0" w:space="0"/>
        <w:right w:val="none" w:color="000000" w:sz="0" w:space="0"/>
        <w:between w:val="none" w:color="000000" w:sz="0" w:space="0"/>
      </w:pBdr>
      <w:shd w:val="clear" w:fill="auto"/>
      <w:tabs>
        <w:tab w:val="center" w:pos="4680"/>
        <w:tab w:val="right" w:pos="9360"/>
      </w:tabs>
      <w:spacing w:before="100" w:after="100" w:line="240"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76" w:lineRule="auto"/>
      </w:pPr>
      <w:r>
        <w:separator/>
      </w:r>
    </w:p>
  </w:footnote>
  <w:footnote w:type="continuationSeparator" w:id="3">
    <w:p>
      <w:pPr>
        <w:spacing w:line="276" w:lineRule="auto"/>
      </w:pPr>
      <w:r>
        <w:continuationSeparator/>
      </w:r>
    </w:p>
  </w:footnote>
  <w:footnote w:id="0">
    <w:p>
      <w:pPr>
        <w:spacing w:line="240" w:lineRule="auto"/>
        <w:rPr>
          <w:sz w:val="16"/>
          <w:szCs w:val="16"/>
        </w:rPr>
      </w:pPr>
      <w:r>
        <w:rPr>
          <w:vertAlign w:val="superscript"/>
        </w:rPr>
        <w:footnoteRef/>
      </w:r>
      <w:r>
        <w:rPr>
          <w:sz w:val="20"/>
          <w:szCs w:val="20"/>
          <w:rtl w:val="0"/>
        </w:rPr>
        <w:t xml:space="preserve"> </w:t>
      </w:r>
      <w:r>
        <w:rPr>
          <w:sz w:val="16"/>
          <w:szCs w:val="16"/>
          <w:rtl w:val="0"/>
        </w:rPr>
        <w:t>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before="93" w:after="60"/>
      <w:ind w:right="-60"/>
      <w:jc w:val="right"/>
      <w:rPr>
        <w:color w:val="E35205"/>
        <w:sz w:val="16"/>
        <w:szCs w:val="16"/>
      </w:rPr>
    </w:pPr>
    <w:r>
      <w:rPr>
        <w:color w:val="E35205"/>
        <w:sz w:val="16"/>
        <w:szCs w:val="16"/>
        <w:rtl w:val="0"/>
      </w:rPr>
      <w:t xml:space="preserve"> Solicitation | ITB | Section VI: Returnable Schedules</w:t>
    </w:r>
    <w:r>
      <w:drawing>
        <wp:anchor distT="0" distB="0" distL="0" distR="0" simplePos="0" relativeHeight="251659264" behindDoc="0" locked="0" layoutInCell="1" allowOverlap="1">
          <wp:simplePos x="0" y="0"/>
          <wp:positionH relativeFrom="column">
            <wp:posOffset>0</wp:posOffset>
          </wp:positionH>
          <wp:positionV relativeFrom="paragraph">
            <wp:posOffset>38100</wp:posOffset>
          </wp:positionV>
          <wp:extent cx="1514475" cy="231775"/>
          <wp:effectExtent l="0" t="0" r="0" b="0"/>
          <wp:wrapSquare wrapText="bothSides"/>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1"/>
                  <a:srcRect/>
                  <a:stretch>
                    <a:fillRect/>
                  </a:stretch>
                </pic:blipFill>
                <pic:spPr>
                  <a:xfrm>
                    <a:off x="0" y="0"/>
                    <a:ext cx="1514475" cy="231458"/>
                  </a:xfrm>
                  <a:prstGeom prst="rect">
                    <a:avLst/>
                  </a:prstGeom>
                </pic:spPr>
              </pic:pic>
            </a:graphicData>
          </a:graphic>
        </wp:anchor>
      </w:drawing>
    </w:r>
  </w:p>
  <w:p>
    <w:pPr>
      <w:widowControl w:val="0"/>
      <w:spacing w:after="60"/>
      <w:ind w:right="-60"/>
      <w:jc w:val="right"/>
      <w:rPr>
        <w:color w:val="999999"/>
        <w:sz w:val="16"/>
        <w:szCs w:val="16"/>
        <w:shd w:val="clear" w:fill="CCCCCC"/>
      </w:rPr>
    </w:pPr>
    <w:r>
      <w:rPr>
        <w:color w:val="999999"/>
        <w:sz w:val="16"/>
        <w:szCs w:val="16"/>
        <w:rtl w:val="0"/>
      </w:rPr>
      <w:t xml:space="preserve">ITB ref. No.: </w:t>
    </w:r>
    <w:r>
      <w:rPr>
        <w:color w:val="999999"/>
        <w:sz w:val="16"/>
        <w:szCs w:val="16"/>
        <w:shd w:val="clear" w:fill="CCCCCC"/>
        <w:rtl w:val="0"/>
      </w:rPr>
      <w:t>[ITB/202#/#####]</w:t>
    </w:r>
  </w:p>
  <w:p>
    <w:pPr>
      <w:widowControl w:val="0"/>
      <w:spacing w:after="60"/>
      <w:ind w:right="-60"/>
      <w:jc w:val="right"/>
      <w:rPr>
        <w:color w:val="999999"/>
        <w:sz w:val="16"/>
        <w:szCs w:val="16"/>
        <w:shd w:val="clear" w:fill="CCCCCC"/>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pBdr>
        <w:top w:val="none" w:color="000000" w:sz="0" w:space="0"/>
        <w:left w:val="none" w:color="000000" w:sz="0" w:space="0"/>
        <w:bottom w:val="none" w:color="000000" w:sz="0" w:space="0"/>
        <w:right w:val="none" w:color="000000" w:sz="0" w:space="0"/>
        <w:between w:val="none" w:color="000000" w:sz="0" w:space="0"/>
      </w:pBdr>
      <w:shd w:val="clear" w:fill="auto"/>
      <w:tabs>
        <w:tab w:val="center" w:pos="4680"/>
        <w:tab w:val="right" w:pos="9360"/>
      </w:tabs>
      <w:spacing w:before="100" w:after="100" w:line="240"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pBdr>
        <w:top w:val="none" w:color="000000" w:sz="0" w:space="0"/>
        <w:left w:val="none" w:color="000000" w:sz="0" w:space="0"/>
        <w:bottom w:val="none" w:color="000000" w:sz="0" w:space="0"/>
        <w:right w:val="none" w:color="000000" w:sz="0" w:space="0"/>
        <w:between w:val="none" w:color="000000" w:sz="0" w:space="0"/>
      </w:pBdr>
      <w:shd w:val="clear" w:fill="auto"/>
      <w:tabs>
        <w:tab w:val="center" w:pos="4680"/>
        <w:tab w:val="right" w:pos="9360"/>
      </w:tabs>
      <w:spacing w:before="100" w:after="100" w:line="240" w:lineRule="auto"/>
      <w:ind w:left="0" w:right="0" w:firstLine="0"/>
      <w:jc w:val="left"/>
      <w:rPr>
        <w:rFonts w:ascii="Arial" w:hAnsi="Arial" w:eastAsia="Arial" w:cs="Arial"/>
        <w:b w:val="0"/>
        <w:i w:val="0"/>
        <w:smallCaps w:val="0"/>
        <w:strike w:val="0"/>
        <w:color w:val="000000"/>
        <w:sz w:val="2"/>
        <w:szCs w:val="2"/>
        <w:u w:val="none"/>
        <w:shd w:val="clear" w:fill="auto"/>
        <w:vertAlign w:val="baseli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
    <w:nsid w:val="B5E306ED"/>
    <w:multiLevelType w:val="multilevel"/>
    <w:tmpl w:val="B5E306ED"/>
    <w:lvl w:ilvl="0" w:tentative="0">
      <w:start w:val="1"/>
      <w:numFmt w:val="decimal"/>
      <w:lvlText w:val="%1."/>
      <w:lvlJc w:val="left"/>
      <w:pPr>
        <w:ind w:left="720" w:hanging="720"/>
      </w:pPr>
      <w:rPr>
        <w:rFonts w:ascii="Arial" w:hAnsi="Arial" w:eastAsia="Arial" w:cs="Arial"/>
        <w:b/>
      </w:rPr>
    </w:lvl>
    <w:lvl w:ilvl="1" w:tentative="0">
      <w:start w:val="1"/>
      <w:numFmt w:val="lowerRoman"/>
      <w:lvlText w:val="(%2)"/>
      <w:lvlJc w:val="left"/>
      <w:pPr>
        <w:ind w:left="1440" w:hanging="720"/>
      </w:pPr>
      <w:rPr>
        <w:rFonts w:ascii="Arial" w:hAnsi="Arial" w:eastAsia="Arial" w:cs="Arial"/>
      </w:rPr>
    </w:lvl>
    <w:lvl w:ilvl="2" w:tentative="0">
      <w:start w:val="1"/>
      <w:numFmt w:val="decimal"/>
      <w:lvlText w:val="%1.%2.%3"/>
      <w:lvlJc w:val="left"/>
      <w:pPr>
        <w:ind w:left="2160" w:hanging="720"/>
      </w:pPr>
    </w:lvl>
    <w:lvl w:ilvl="3" w:tentative="0">
      <w:start w:val="1"/>
      <w:numFmt w:val="decimal"/>
      <w:lvlText w:val="%1.%2.%3.%4"/>
      <w:lvlJc w:val="left"/>
      <w:pPr>
        <w:ind w:left="2880" w:hanging="720"/>
      </w:pPr>
    </w:lvl>
    <w:lvl w:ilvl="4" w:tentative="0">
      <w:start w:val="1"/>
      <w:numFmt w:val="decimal"/>
      <w:lvlText w:val="%1.%2.%3.%4.%5"/>
      <w:lvlJc w:val="left"/>
      <w:pPr>
        <w:ind w:left="3600" w:hanging="720"/>
      </w:pPr>
    </w:lvl>
    <w:lvl w:ilvl="5" w:tentative="0">
      <w:start w:val="1"/>
      <w:numFmt w:val="decimal"/>
      <w:lvlText w:val="%1.%2.%3.%4.%5.%6"/>
      <w:lvlJc w:val="left"/>
      <w:pPr>
        <w:ind w:left="4320" w:hanging="720"/>
      </w:pPr>
    </w:lvl>
    <w:lvl w:ilvl="6" w:tentative="0">
      <w:start w:val="1"/>
      <w:numFmt w:val="decimal"/>
      <w:lvlText w:val="%1.%2.%3.%4.%5.%6.%7"/>
      <w:lvlJc w:val="left"/>
      <w:pPr>
        <w:ind w:left="5040" w:hanging="720"/>
      </w:pPr>
    </w:lvl>
    <w:lvl w:ilvl="7" w:tentative="0">
      <w:start w:val="1"/>
      <w:numFmt w:val="decimal"/>
      <w:lvlText w:val="%1.%2.%3.%4.%5.%6.%7.%8"/>
      <w:lvlJc w:val="left"/>
      <w:pPr>
        <w:ind w:left="5760" w:hanging="720"/>
      </w:pPr>
    </w:lvl>
    <w:lvl w:ilvl="8" w:tentative="0">
      <w:start w:val="1"/>
      <w:numFmt w:val="decimal"/>
      <w:lvlText w:val="%1.%2.%3.%4.%5.%6.%7.%8.%9"/>
      <w:lvlJc w:val="left"/>
      <w:pPr>
        <w:ind w:left="6480" w:hanging="720"/>
      </w:pPr>
    </w:lvl>
  </w:abstractNum>
  <w:abstractNum w:abstractNumId="2">
    <w:nsid w:val="BF205925"/>
    <w:multiLevelType w:val="multilevel"/>
    <w:tmpl w:val="BF205925"/>
    <w:lvl w:ilvl="0" w:tentative="0">
      <w:start w:val="1"/>
      <w:numFmt w:val="bullet"/>
      <w:lvlText w:val="●"/>
      <w:lvlJc w:val="left"/>
      <w:pPr>
        <w:ind w:left="450" w:hanging="315"/>
      </w:pPr>
      <w:rPr>
        <w:rFonts w:ascii="Noto Sans Symbols" w:hAnsi="Noto Sans Symbols" w:eastAsia="Noto Sans Symbols" w:cs="Noto Sans Symbols"/>
      </w:rPr>
    </w:lvl>
    <w:lvl w:ilvl="1" w:tentative="0">
      <w:start w:val="1"/>
      <w:numFmt w:val="bullet"/>
      <w:lvlText w:val="o"/>
      <w:lvlJc w:val="left"/>
      <w:pPr>
        <w:ind w:left="2880" w:hanging="360"/>
      </w:pPr>
      <w:rPr>
        <w:rFonts w:ascii="Courier New" w:hAnsi="Courier New" w:eastAsia="Courier New" w:cs="Courier New"/>
      </w:rPr>
    </w:lvl>
    <w:lvl w:ilvl="2" w:tentative="0">
      <w:start w:val="1"/>
      <w:numFmt w:val="bullet"/>
      <w:lvlText w:val="▪"/>
      <w:lvlJc w:val="left"/>
      <w:pPr>
        <w:ind w:left="3600" w:hanging="360"/>
      </w:pPr>
      <w:rPr>
        <w:rFonts w:ascii="Noto Sans Symbols" w:hAnsi="Noto Sans Symbols" w:eastAsia="Noto Sans Symbols" w:cs="Noto Sans Symbols"/>
      </w:rPr>
    </w:lvl>
    <w:lvl w:ilvl="3" w:tentative="0">
      <w:start w:val="1"/>
      <w:numFmt w:val="bullet"/>
      <w:lvlText w:val="●"/>
      <w:lvlJc w:val="left"/>
      <w:pPr>
        <w:ind w:left="4320" w:hanging="360"/>
      </w:pPr>
      <w:rPr>
        <w:rFonts w:ascii="Noto Sans Symbols" w:hAnsi="Noto Sans Symbols" w:eastAsia="Noto Sans Symbols" w:cs="Noto Sans Symbols"/>
      </w:rPr>
    </w:lvl>
    <w:lvl w:ilvl="4" w:tentative="0">
      <w:start w:val="1"/>
      <w:numFmt w:val="bullet"/>
      <w:lvlText w:val="o"/>
      <w:lvlJc w:val="left"/>
      <w:pPr>
        <w:ind w:left="5040" w:hanging="360"/>
      </w:pPr>
      <w:rPr>
        <w:rFonts w:ascii="Courier New" w:hAnsi="Courier New" w:eastAsia="Courier New" w:cs="Courier New"/>
      </w:rPr>
    </w:lvl>
    <w:lvl w:ilvl="5" w:tentative="0">
      <w:start w:val="1"/>
      <w:numFmt w:val="bullet"/>
      <w:lvlText w:val="▪"/>
      <w:lvlJc w:val="left"/>
      <w:pPr>
        <w:ind w:left="5760" w:hanging="360"/>
      </w:pPr>
      <w:rPr>
        <w:rFonts w:ascii="Noto Sans Symbols" w:hAnsi="Noto Sans Symbols" w:eastAsia="Noto Sans Symbols" w:cs="Noto Sans Symbols"/>
      </w:rPr>
    </w:lvl>
    <w:lvl w:ilvl="6" w:tentative="0">
      <w:start w:val="1"/>
      <w:numFmt w:val="bullet"/>
      <w:lvlText w:val="●"/>
      <w:lvlJc w:val="left"/>
      <w:pPr>
        <w:ind w:left="6480" w:hanging="360"/>
      </w:pPr>
      <w:rPr>
        <w:rFonts w:ascii="Noto Sans Symbols" w:hAnsi="Noto Sans Symbols" w:eastAsia="Noto Sans Symbols" w:cs="Noto Sans Symbols"/>
      </w:rPr>
    </w:lvl>
    <w:lvl w:ilvl="7" w:tentative="0">
      <w:start w:val="1"/>
      <w:numFmt w:val="bullet"/>
      <w:lvlText w:val="o"/>
      <w:lvlJc w:val="left"/>
      <w:pPr>
        <w:ind w:left="7200" w:hanging="360"/>
      </w:pPr>
      <w:rPr>
        <w:rFonts w:ascii="Courier New" w:hAnsi="Courier New" w:eastAsia="Courier New" w:cs="Courier New"/>
      </w:rPr>
    </w:lvl>
    <w:lvl w:ilvl="8" w:tentative="0">
      <w:start w:val="1"/>
      <w:numFmt w:val="bullet"/>
      <w:lvlText w:val="▪"/>
      <w:lvlJc w:val="left"/>
      <w:pPr>
        <w:ind w:left="7920" w:hanging="360"/>
      </w:pPr>
      <w:rPr>
        <w:rFonts w:ascii="Noto Sans Symbols" w:hAnsi="Noto Sans Symbols" w:eastAsia="Noto Sans Symbols" w:cs="Noto Sans Symbols"/>
      </w:rPr>
    </w:lvl>
  </w:abstractNum>
  <w:abstractNum w:abstractNumId="3">
    <w:nsid w:val="CF092B84"/>
    <w:multiLevelType w:val="multilevel"/>
    <w:tmpl w:val="CF092B84"/>
    <w:lvl w:ilvl="0" w:tentative="0">
      <w:start w:val="1"/>
      <w:numFmt w:val="lowerLetter"/>
      <w:lvlText w:val="%1."/>
      <w:lvlJc w:val="left"/>
      <w:pPr>
        <w:ind w:left="720" w:hanging="360"/>
      </w:pPr>
    </w:lvl>
    <w:lvl w:ilvl="1" w:tentative="0">
      <w:start w:val="1"/>
      <w:numFmt w:val="lowerLetter"/>
      <w:lvlText w:val="%2."/>
      <w:lvlJc w:val="left"/>
      <w:pPr>
        <w:ind w:left="1440" w:hanging="360"/>
      </w:pPr>
      <w:rPr>
        <w:rFonts w:ascii="Arial" w:hAnsi="Arial" w:eastAsia="Arial" w:cs="Arial"/>
        <w:b/>
        <w:u w:val="none"/>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F4B5D9F5"/>
    <w:multiLevelType w:val="multilevel"/>
    <w:tmpl w:val="F4B5D9F5"/>
    <w:lvl w:ilvl="0" w:tentative="0">
      <w:start w:val="1"/>
      <w:numFmt w:val="decimal"/>
      <w:lvlText w:val="%1."/>
      <w:lvlJc w:val="left"/>
      <w:pPr>
        <w:ind w:left="720" w:hanging="720"/>
      </w:pPr>
      <w:rPr>
        <w:color w:val="0092D1"/>
        <w:sz w:val="22"/>
        <w:szCs w:val="22"/>
      </w:rPr>
    </w:lvl>
    <w:lvl w:ilvl="1" w:tentative="0">
      <w:start w:val="1"/>
      <w:numFmt w:val="decimal"/>
      <w:lvlText w:val="%1.%2"/>
      <w:lvlJc w:val="left"/>
      <w:pPr>
        <w:ind w:left="1440" w:hanging="720"/>
      </w:pPr>
    </w:lvl>
    <w:lvl w:ilvl="2" w:tentative="0">
      <w:start w:val="1"/>
      <w:numFmt w:val="decimal"/>
      <w:lvlText w:val="%1.%2.%3"/>
      <w:lvlJc w:val="left"/>
      <w:pPr>
        <w:ind w:left="2160" w:hanging="720"/>
      </w:pPr>
    </w:lvl>
    <w:lvl w:ilvl="3" w:tentative="0">
      <w:start w:val="1"/>
      <w:numFmt w:val="decimal"/>
      <w:lvlText w:val="%1.%2.%3.%4"/>
      <w:lvlJc w:val="left"/>
      <w:pPr>
        <w:ind w:left="2880" w:hanging="720"/>
      </w:pPr>
    </w:lvl>
    <w:lvl w:ilvl="4" w:tentative="0">
      <w:start w:val="1"/>
      <w:numFmt w:val="decimal"/>
      <w:lvlText w:val="%1.%2.%3.%4.%5"/>
      <w:lvlJc w:val="left"/>
      <w:pPr>
        <w:ind w:left="3600" w:hanging="720"/>
      </w:pPr>
    </w:lvl>
    <w:lvl w:ilvl="5" w:tentative="0">
      <w:start w:val="1"/>
      <w:numFmt w:val="decimal"/>
      <w:lvlText w:val="%1.%2.%3.%4.%5.%6"/>
      <w:lvlJc w:val="left"/>
      <w:pPr>
        <w:ind w:left="4320" w:hanging="720"/>
      </w:pPr>
    </w:lvl>
    <w:lvl w:ilvl="6" w:tentative="0">
      <w:start w:val="1"/>
      <w:numFmt w:val="decimal"/>
      <w:lvlText w:val="%1.%2.%3.%4.%5.%6.%7"/>
      <w:lvlJc w:val="left"/>
      <w:pPr>
        <w:ind w:left="5040" w:hanging="720"/>
      </w:pPr>
    </w:lvl>
    <w:lvl w:ilvl="7" w:tentative="0">
      <w:start w:val="1"/>
      <w:numFmt w:val="decimal"/>
      <w:lvlText w:val="%1.%2.%3.%4.%5.%6.%7.%8"/>
      <w:lvlJc w:val="left"/>
      <w:pPr>
        <w:ind w:left="5760" w:hanging="720"/>
      </w:pPr>
    </w:lvl>
    <w:lvl w:ilvl="8" w:tentative="0">
      <w:start w:val="1"/>
      <w:numFmt w:val="decimal"/>
      <w:lvlText w:val="%1.%2.%3.%4.%5.%6.%7.%8.%9"/>
      <w:lvlJc w:val="left"/>
      <w:pPr>
        <w:ind w:left="6480" w:hanging="720"/>
      </w:pPr>
    </w:lvl>
  </w:abstractNum>
  <w:abstractNum w:abstractNumId="5">
    <w:nsid w:val="0053208E"/>
    <w:multiLevelType w:val="multilevel"/>
    <w:tmpl w:val="0053208E"/>
    <w:lvl w:ilvl="0" w:tentative="0">
      <w:start w:val="1"/>
      <w:numFmt w:val="decimal"/>
      <w:lvlText w:val="%1."/>
      <w:lvlJc w:val="left"/>
      <w:pPr>
        <w:ind w:left="720" w:hanging="360"/>
      </w:pPr>
      <w:rPr>
        <w:rFonts w:ascii="Arial" w:hAnsi="Arial" w:eastAsia="Arial" w:cs="Arial"/>
        <w:b/>
        <w:sz w:val="18"/>
        <w:szCs w:val="18"/>
        <w:u w:val="none"/>
      </w:rPr>
    </w:lvl>
    <w:lvl w:ilvl="1" w:tentative="0">
      <w:start w:val="1"/>
      <w:numFmt w:val="bullet"/>
      <w:lvlText w:val="○"/>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bullet"/>
      <w:lvlText w:val="●"/>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6">
    <w:nsid w:val="0248C179"/>
    <w:multiLevelType w:val="multilevel"/>
    <w:tmpl w:val="0248C179"/>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7">
    <w:nsid w:val="03D62ECE"/>
    <w:multiLevelType w:val="multilevel"/>
    <w:tmpl w:val="03D62ECE"/>
    <w:lvl w:ilvl="0" w:tentative="0">
      <w:start w:val="1"/>
      <w:numFmt w:val="bullet"/>
      <w:lvlText w:val="●"/>
      <w:lvlJc w:val="left"/>
      <w:pPr>
        <w:ind w:left="1440" w:hanging="360"/>
      </w:pPr>
      <w:rPr>
        <w:rFonts w:ascii="Noto Sans Symbols" w:hAnsi="Noto Sans Symbols" w:eastAsia="Noto Sans Symbols" w:cs="Noto Sans Symbols"/>
        <w:color w:val="222222"/>
      </w:rPr>
    </w:lvl>
    <w:lvl w:ilvl="1" w:tentative="0">
      <w:start w:val="1"/>
      <w:numFmt w:val="bullet"/>
      <w:lvlText w:val="o"/>
      <w:lvlJc w:val="left"/>
      <w:pPr>
        <w:ind w:left="2160" w:hanging="360"/>
      </w:pPr>
      <w:rPr>
        <w:rFonts w:ascii="Courier New" w:hAnsi="Courier New" w:eastAsia="Courier New" w:cs="Courier New"/>
      </w:rPr>
    </w:lvl>
    <w:lvl w:ilvl="2" w:tentative="0">
      <w:start w:val="1"/>
      <w:numFmt w:val="bullet"/>
      <w:lvlText w:val="▪"/>
      <w:lvlJc w:val="left"/>
      <w:pPr>
        <w:ind w:left="2880" w:hanging="360"/>
      </w:pPr>
      <w:rPr>
        <w:rFonts w:ascii="Noto Sans Symbols" w:hAnsi="Noto Sans Symbols" w:eastAsia="Noto Sans Symbols" w:cs="Noto Sans Symbols"/>
      </w:rPr>
    </w:lvl>
    <w:lvl w:ilvl="3" w:tentative="0">
      <w:start w:val="1"/>
      <w:numFmt w:val="bullet"/>
      <w:lvlText w:val="●"/>
      <w:lvlJc w:val="left"/>
      <w:pPr>
        <w:ind w:left="3600" w:hanging="360"/>
      </w:pPr>
      <w:rPr>
        <w:rFonts w:ascii="Noto Sans Symbols" w:hAnsi="Noto Sans Symbols" w:eastAsia="Noto Sans Symbols" w:cs="Noto Sans Symbols"/>
      </w:rPr>
    </w:lvl>
    <w:lvl w:ilvl="4" w:tentative="0">
      <w:start w:val="1"/>
      <w:numFmt w:val="bullet"/>
      <w:lvlText w:val="o"/>
      <w:lvlJc w:val="left"/>
      <w:pPr>
        <w:ind w:left="4320" w:hanging="360"/>
      </w:pPr>
      <w:rPr>
        <w:rFonts w:ascii="Courier New" w:hAnsi="Courier New" w:eastAsia="Courier New" w:cs="Courier New"/>
      </w:rPr>
    </w:lvl>
    <w:lvl w:ilvl="5" w:tentative="0">
      <w:start w:val="1"/>
      <w:numFmt w:val="bullet"/>
      <w:lvlText w:val="▪"/>
      <w:lvlJc w:val="left"/>
      <w:pPr>
        <w:ind w:left="5040" w:hanging="360"/>
      </w:pPr>
      <w:rPr>
        <w:rFonts w:ascii="Noto Sans Symbols" w:hAnsi="Noto Sans Symbols" w:eastAsia="Noto Sans Symbols" w:cs="Noto Sans Symbols"/>
      </w:rPr>
    </w:lvl>
    <w:lvl w:ilvl="6" w:tentative="0">
      <w:start w:val="1"/>
      <w:numFmt w:val="bullet"/>
      <w:lvlText w:val="●"/>
      <w:lvlJc w:val="left"/>
      <w:pPr>
        <w:ind w:left="5760" w:hanging="360"/>
      </w:pPr>
      <w:rPr>
        <w:rFonts w:ascii="Noto Sans Symbols" w:hAnsi="Noto Sans Symbols" w:eastAsia="Noto Sans Symbols" w:cs="Noto Sans Symbols"/>
      </w:rPr>
    </w:lvl>
    <w:lvl w:ilvl="7" w:tentative="0">
      <w:start w:val="1"/>
      <w:numFmt w:val="bullet"/>
      <w:lvlText w:val="o"/>
      <w:lvlJc w:val="left"/>
      <w:pPr>
        <w:ind w:left="6480" w:hanging="360"/>
      </w:pPr>
      <w:rPr>
        <w:rFonts w:ascii="Courier New" w:hAnsi="Courier New" w:eastAsia="Courier New" w:cs="Courier New"/>
      </w:rPr>
    </w:lvl>
    <w:lvl w:ilvl="8" w:tentative="0">
      <w:start w:val="1"/>
      <w:numFmt w:val="bullet"/>
      <w:lvlText w:val="▪"/>
      <w:lvlJc w:val="left"/>
      <w:pPr>
        <w:ind w:left="7200" w:hanging="360"/>
      </w:pPr>
      <w:rPr>
        <w:rFonts w:ascii="Noto Sans Symbols" w:hAnsi="Noto Sans Symbols" w:eastAsia="Noto Sans Symbols" w:cs="Noto Sans Symbols"/>
      </w:rPr>
    </w:lvl>
  </w:abstractNum>
  <w:abstractNum w:abstractNumId="8">
    <w:nsid w:val="25B654F3"/>
    <w:multiLevelType w:val="multilevel"/>
    <w:tmpl w:val="25B654F3"/>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9">
    <w:nsid w:val="59ADCABA"/>
    <w:multiLevelType w:val="multilevel"/>
    <w:tmpl w:val="59ADCAB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72183CF9"/>
    <w:multiLevelType w:val="multilevel"/>
    <w:tmpl w:val="72183CF9"/>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5"/>
  </w:num>
  <w:num w:numId="2">
    <w:abstractNumId w:val="3"/>
  </w:num>
  <w:num w:numId="3">
    <w:abstractNumId w:val="9"/>
  </w:num>
  <w:num w:numId="4">
    <w:abstractNumId w:val="2"/>
  </w:num>
  <w:num w:numId="5">
    <w:abstractNumId w:val="1"/>
  </w:num>
  <w:num w:numId="6">
    <w:abstractNumId w:val="7"/>
  </w:num>
  <w:num w:numId="7">
    <w:abstractNumId w:val="8"/>
  </w:num>
  <w:num w:numId="8">
    <w:abstractNumId w:val="10"/>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footnotePr>
    <w:footnote w:id="2"/>
    <w:footnote w:id="3"/>
  </w:footnotePr>
  <w:endnotePr>
    <w:endnote w:id="0"/>
    <w:endnote w:id="1"/>
  </w:endnotePr>
  <w:compat>
    <w:doNotExpandShiftReturn/>
    <w:doNotWrapTextWithPunct/>
    <w:doNotUseEastAsianBreakRules/>
    <w:doNotUseIndentAsNumberingTabStop/>
    <w:compatSetting w:name="compatibilityMode" w:uri="http://schemas.microsoft.com/office/word" w:val="15"/>
  </w:compat>
  <w:rsids>
    <w:rsidRoot w:val="00000000"/>
    <w:rsid w:val="0FB25F02"/>
    <w:rsid w:val="168C6860"/>
    <w:rsid w:val="2384021D"/>
    <w:rsid w:val="300D2235"/>
    <w:rsid w:val="64782268"/>
    <w:rsid w:val="68DA717F"/>
    <w:rsid w:val="6C1677EC"/>
    <w:rsid w:val="6FF644B4"/>
    <w:rsid w:val="71916356"/>
    <w:rsid w:val="7BC66F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ind w:right="-28"/>
    </w:pPr>
    <w:rPr>
      <w:rFonts w:ascii="Arial" w:hAnsi="Arial" w:eastAsia="Arial" w:cs="Arial"/>
      <w:sz w:val="18"/>
      <w:szCs w:val="18"/>
      <w:lang w:val="en-AU"/>
    </w:rPr>
  </w:style>
  <w:style w:type="paragraph" w:styleId="2">
    <w:name w:val="heading 1"/>
    <w:basedOn w:val="1"/>
    <w:next w:val="1"/>
    <w:qFormat/>
    <w:uiPriority w:val="0"/>
    <w:pPr>
      <w:keepNext/>
      <w:spacing w:after="200"/>
      <w:ind w:right="-240"/>
    </w:pPr>
    <w:rPr>
      <w:b/>
      <w:color w:val="E35205"/>
      <w:sz w:val="40"/>
      <w:szCs w:val="40"/>
    </w:rPr>
  </w:style>
  <w:style w:type="paragraph" w:styleId="3">
    <w:name w:val="heading 2"/>
    <w:basedOn w:val="1"/>
    <w:next w:val="1"/>
    <w:qFormat/>
    <w:uiPriority w:val="0"/>
    <w:pPr>
      <w:keepNext/>
      <w:keepLines/>
      <w:spacing w:after="120"/>
      <w:jc w:val="center"/>
    </w:pPr>
    <w:rPr>
      <w:b/>
      <w:sz w:val="36"/>
      <w:szCs w:val="36"/>
    </w:rPr>
  </w:style>
  <w:style w:type="paragraph" w:styleId="4">
    <w:name w:val="heading 3"/>
    <w:basedOn w:val="1"/>
    <w:next w:val="1"/>
    <w:qFormat/>
    <w:uiPriority w:val="0"/>
    <w:pPr>
      <w:keepNext/>
      <w:pBdr>
        <w:bottom w:val="none" w:color="000000" w:sz="0" w:space="0"/>
      </w:pBdr>
      <w:spacing w:line="360" w:lineRule="auto"/>
      <w:ind w:right="0"/>
      <w:jc w:val="both"/>
    </w:pPr>
    <w:rPr>
      <w:b/>
      <w:sz w:val="28"/>
      <w:szCs w:val="28"/>
    </w:rPr>
  </w:style>
  <w:style w:type="paragraph" w:styleId="5">
    <w:name w:val="heading 4"/>
    <w:basedOn w:val="1"/>
    <w:next w:val="1"/>
    <w:qFormat/>
    <w:uiPriority w:val="0"/>
    <w:pPr>
      <w:keepNext/>
      <w:pageBreakBefore w:val="0"/>
      <w:spacing w:before="240" w:after="60" w:line="276" w:lineRule="auto"/>
    </w:pPr>
    <w:rPr>
      <w:rFonts w:ascii="Calibri" w:hAnsi="Calibri" w:eastAsia="Calibri" w:cs="Calibri"/>
      <w:b/>
      <w:sz w:val="28"/>
      <w:szCs w:val="28"/>
    </w:rPr>
  </w:style>
  <w:style w:type="paragraph" w:styleId="6">
    <w:name w:val="heading 5"/>
    <w:basedOn w:val="1"/>
    <w:next w:val="1"/>
    <w:qFormat/>
    <w:uiPriority w:val="0"/>
    <w:pPr>
      <w:keepNext/>
      <w:keepLines/>
      <w:pBdr>
        <w:bottom w:val="single" w:color="000000" w:sz="6" w:space="1"/>
      </w:pBdr>
      <w:spacing w:before="300" w:after="100"/>
      <w:ind w:left="1080"/>
    </w:pPr>
    <w:rPr>
      <w:b/>
      <w:sz w:val="20"/>
      <w:szCs w:val="20"/>
    </w:rPr>
  </w:style>
  <w:style w:type="paragraph" w:styleId="7">
    <w:name w:val="heading 6"/>
    <w:basedOn w:val="1"/>
    <w:next w:val="1"/>
    <w:qFormat/>
    <w:uiPriority w:val="0"/>
    <w:pPr>
      <w:pageBreakBefore w:val="0"/>
      <w:spacing w:before="240" w:after="60"/>
      <w:jc w:val="both"/>
    </w:pPr>
    <w:rPr>
      <w:rFonts w:ascii="Calibri" w:hAnsi="Calibri" w:eastAsia="Calibri" w:cs="Calibri"/>
      <w:b/>
    </w:rPr>
  </w:style>
  <w:style w:type="character" w:default="1" w:styleId="8">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qFormat/>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qFormat/>
    <w:uiPriority w:val="0"/>
  </w:style>
  <w:style w:type="table" w:customStyle="1" w:styleId="13">
    <w:name w:val="_Style 10"/>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14">
    <w:name w:val="_Style 11"/>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15">
    <w:name w:val="_Style 12"/>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16">
    <w:name w:val="_Style 13"/>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17">
    <w:name w:val="_Style 14"/>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18">
    <w:name w:val="_Style 15"/>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19">
    <w:name w:val="_Style 16"/>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20">
    <w:name w:val="_Style 17"/>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21">
    <w:name w:val="_Style 18"/>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22">
    <w:name w:val="_Style 19"/>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23">
    <w:name w:val="_Style 20"/>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24">
    <w:name w:val="_Style 21"/>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25">
    <w:name w:val="_Style 22"/>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26">
    <w:name w:val="_Style 23"/>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27">
    <w:name w:val="_Style 24"/>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28">
    <w:name w:val="_Style 25"/>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29">
    <w:name w:val="_Style 26"/>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0">
    <w:name w:val="_Style 27"/>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1">
    <w:name w:val="_Style 28"/>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2">
    <w:name w:val="_Style 29"/>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3">
    <w:name w:val="_Style 30"/>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4">
    <w:name w:val="_Style 31"/>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5">
    <w:name w:val="_Style 32"/>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36">
    <w:name w:val="_Style 33"/>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7">
    <w:name w:val="_Style 34"/>
    <w:basedOn w:val="12"/>
    <w:qFormat/>
    <w:uiPriority w:val="0"/>
    <w:pPr>
      <w:spacing w:after="0" w:line="240" w:lineRule="auto"/>
    </w:pPr>
    <w:rPr>
      <w:rFonts w:ascii="Calibri" w:hAnsi="Calibri" w:eastAsia="Calibri" w:cs="Calibri"/>
    </w:rPr>
    <w:tblPr>
      <w:tblCellMar>
        <w:top w:w="0" w:type="dxa"/>
        <w:left w:w="10" w:type="dxa"/>
        <w:bottom w:w="0" w:type="dxa"/>
        <w:right w:w="10" w:type="dxa"/>
      </w:tblCellMar>
    </w:tblPr>
  </w:style>
  <w:style w:type="table" w:customStyle="1" w:styleId="38">
    <w:name w:val="_Style 35"/>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39">
    <w:name w:val="_Style 36"/>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40">
    <w:name w:val="_Style 37"/>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41">
    <w:name w:val="_Style 38"/>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42">
    <w:name w:val="_Style 39"/>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43">
    <w:name w:val="_Style 40"/>
    <w:basedOn w:val="12"/>
    <w:qFormat/>
    <w:uiPriority w:val="0"/>
    <w:pPr>
      <w:spacing w:after="0" w:line="240" w:lineRule="auto"/>
    </w:pPr>
    <w:rPr>
      <w:rFonts w:ascii="Calibri" w:hAnsi="Calibri" w:eastAsia="Calibri" w:cs="Calibri"/>
    </w:rPr>
    <w:tblPr>
      <w:tblCellMar>
        <w:top w:w="0" w:type="dxa"/>
        <w:left w:w="115" w:type="dxa"/>
        <w:bottom w:w="0" w:type="dxa"/>
        <w:right w:w="115" w:type="dxa"/>
      </w:tblCellMar>
    </w:tblPr>
  </w:style>
  <w:style w:type="table" w:customStyle="1" w:styleId="44">
    <w:name w:val="_Style 41"/>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45">
    <w:name w:val="_Style 42"/>
    <w:basedOn w:val="12"/>
    <w:qFormat/>
    <w:uiPriority w:val="0"/>
    <w:pPr>
      <w:spacing w:after="0" w:line="240" w:lineRule="auto"/>
    </w:pPr>
    <w:rPr>
      <w:rFonts w:ascii="Calibri" w:hAnsi="Calibri" w:eastAsia="Calibri" w:cs="Calibri"/>
    </w:rPr>
    <w:tblPr>
      <w:tblCellMar>
        <w:top w:w="0" w:type="dxa"/>
        <w:left w:w="108" w:type="dxa"/>
        <w:bottom w:w="0" w:type="dxa"/>
        <w:right w:w="108" w:type="dxa"/>
      </w:tblCellMar>
    </w:tblPr>
  </w:style>
  <w:style w:type="table" w:customStyle="1" w:styleId="46">
    <w:name w:val="_Style 43"/>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47">
    <w:name w:val="_Style 44"/>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48">
    <w:name w:val="_Style 45"/>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49">
    <w:name w:val="_Style 46"/>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50">
    <w:name w:val="_Style 47"/>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51">
    <w:name w:val="_Style 48"/>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52">
    <w:name w:val="_Style 49"/>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53">
    <w:name w:val="_Style 50"/>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54">
    <w:name w:val="_Style 51"/>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table" w:customStyle="1" w:styleId="55">
    <w:name w:val="_Style 52"/>
    <w:basedOn w:val="12"/>
    <w:qFormat/>
    <w:uiPriority w:val="0"/>
    <w:pPr>
      <w:spacing w:after="0" w:line="240" w:lineRule="auto"/>
    </w:pPr>
    <w:rPr>
      <w:rFonts w:ascii="Calibri" w:hAnsi="Calibri" w:eastAsia="Calibri" w:cs="Calibri"/>
    </w:rPr>
    <w:tblPr>
      <w:tblCellMar>
        <w:top w:w="0" w:type="dxa"/>
        <w:left w:w="10" w:type="dxa"/>
        <w:bottom w:w="0" w:type="dxa"/>
        <w:right w:w="10" w:type="dxa"/>
      </w:tblCellMar>
    </w:tblPr>
  </w:style>
  <w:style w:type="table" w:customStyle="1" w:styleId="56">
    <w:name w:val="_Style 53"/>
    <w:basedOn w:val="12"/>
    <w:qFormat/>
    <w:uiPriority w:val="0"/>
    <w:pPr>
      <w:spacing w:after="0" w:line="240" w:lineRule="auto"/>
    </w:pPr>
    <w:rPr>
      <w:rFonts w:ascii="Calibri" w:hAnsi="Calibri" w:eastAsia="Calibri" w:cs="Calibri"/>
    </w:rPr>
    <w:tblPr>
      <w:tblCellMar>
        <w:top w:w="0" w:type="dxa"/>
        <w:left w:w="10" w:type="dxa"/>
        <w:bottom w:w="0" w:type="dxa"/>
        <w:right w:w="10" w:type="dxa"/>
      </w:tblCellMar>
    </w:tblPr>
  </w:style>
  <w:style w:type="table" w:customStyle="1" w:styleId="57">
    <w:name w:val="_Style 54"/>
    <w:basedOn w:val="12"/>
    <w:qFormat/>
    <w:uiPriority w:val="0"/>
    <w:pPr>
      <w:spacing w:after="0" w:line="240" w:lineRule="auto"/>
    </w:pPr>
    <w:rPr>
      <w:rFonts w:ascii="Calibri" w:hAnsi="Calibri" w:eastAsia="Calibri" w:cs="Calibri"/>
    </w:rPr>
    <w:tblPr>
      <w:tblCellMar>
        <w:top w:w="0" w:type="dxa"/>
        <w:left w:w="10" w:type="dxa"/>
        <w:bottom w:w="0" w:type="dxa"/>
        <w:right w:w="10" w:type="dxa"/>
      </w:tblCellMar>
    </w:tblPr>
  </w:style>
  <w:style w:type="table" w:customStyle="1" w:styleId="58">
    <w:name w:val="_Style 55"/>
    <w:basedOn w:val="12"/>
    <w:qFormat/>
    <w:uiPriority w:val="0"/>
    <w:pPr>
      <w:spacing w:after="0" w:line="240" w:lineRule="auto"/>
    </w:pPr>
    <w:rPr>
      <w:rFonts w:ascii="Calibri" w:hAnsi="Calibri" w:eastAsia="Calibri" w:cs="Calibri"/>
    </w:rPr>
    <w:tblPr>
      <w:tblCellMar>
        <w:top w:w="0" w:type="dxa"/>
        <w:left w:w="10" w:type="dxa"/>
        <w:bottom w:w="0" w:type="dxa"/>
        <w:right w:w="10" w:type="dxa"/>
      </w:tblCellMar>
    </w:tblPr>
  </w:style>
  <w:style w:type="table" w:customStyle="1" w:styleId="59">
    <w:name w:val="_Style 56"/>
    <w:basedOn w:val="12"/>
    <w:qFormat/>
    <w:uiPriority w:val="0"/>
    <w:pPr>
      <w:spacing w:after="0" w:line="240" w:lineRule="auto"/>
    </w:pPr>
    <w:rPr>
      <w:rFonts w:ascii="Calibri" w:hAnsi="Calibri" w:eastAsia="Calibri" w:cs="Calibri"/>
    </w:rPr>
    <w:tblPr>
      <w:tblCellMar>
        <w:top w:w="0" w:type="dxa"/>
        <w:left w:w="10" w:type="dxa"/>
        <w:bottom w:w="0" w:type="dxa"/>
        <w:right w:w="10" w:type="dxa"/>
      </w:tblCellMar>
    </w:tblPr>
  </w:style>
  <w:style w:type="table" w:customStyle="1" w:styleId="60">
    <w:name w:val="_Style 57"/>
    <w:basedOn w:val="12"/>
    <w:qFormat/>
    <w:uiPriority w:val="0"/>
    <w:pPr>
      <w:spacing w:after="0" w:line="240" w:lineRule="auto"/>
    </w:pPr>
    <w:rPr>
      <w:rFonts w:ascii="Calibri" w:hAnsi="Calibri" w:eastAsia="Calibri" w:cs="Calibri"/>
    </w:rPr>
    <w:tblPr>
      <w:tblCellMar>
        <w:top w:w="0" w:type="dxa"/>
        <w:left w:w="10" w:type="dxa"/>
        <w:bottom w:w="0" w:type="dxa"/>
        <w:right w:w="10" w:type="dxa"/>
      </w:tblCellMar>
    </w:tblPr>
  </w:style>
  <w:style w:type="table" w:customStyle="1" w:styleId="61">
    <w:name w:val="_Style 58"/>
    <w:basedOn w:val="12"/>
    <w:qFormat/>
    <w:uiPriority w:val="0"/>
    <w:pPr>
      <w:spacing w:after="0" w:line="240" w:lineRule="auto"/>
    </w:pPr>
    <w:rPr>
      <w:rFonts w:ascii="Calibri" w:hAnsi="Calibri" w:eastAsia="Calibri" w:cs="Calibri"/>
    </w:rPr>
    <w:tblPr>
      <w:tblCellMar>
        <w:top w:w="100" w:type="dxa"/>
        <w:left w:w="100" w:type="dxa"/>
        <w:bottom w:w="100" w:type="dxa"/>
        <w:right w:w="100" w:type="dxa"/>
      </w:tblCellMar>
    </w:tblPr>
  </w:style>
  <w:style w:type="character" w:customStyle="1" w:styleId="62">
    <w:name w:val="font21"/>
    <w:qFormat/>
    <w:uiPriority w:val="0"/>
    <w:rPr>
      <w:rFonts w:hint="default" w:ascii="Calibri" w:hAnsi="Calibri" w:cs="Calibri"/>
      <w:color w:val="000000"/>
      <w:sz w:val="24"/>
      <w:szCs w:val="24"/>
      <w:u w:val="none"/>
    </w:rPr>
  </w:style>
  <w:style w:type="character" w:customStyle="1" w:styleId="63">
    <w:name w:val="font11"/>
    <w:qFormat/>
    <w:uiPriority w:val="0"/>
    <w:rPr>
      <w:rFonts w:hint="default" w:ascii="Calibri" w:hAnsi="Calibri" w:cs="Calibri"/>
      <w:b/>
      <w:bCs/>
      <w:color w:val="000000"/>
      <w:sz w:val="24"/>
      <w:szCs w:val="24"/>
      <w:u w:val="none"/>
    </w:rPr>
  </w:style>
  <w:style w:type="character" w:customStyle="1" w:styleId="64">
    <w:name w:val="font41"/>
    <w:qFormat/>
    <w:uiPriority w:val="0"/>
    <w:rPr>
      <w:rFonts w:hint="default" w:ascii="Calibri" w:hAnsi="Calibri" w:cs="Calibri"/>
      <w:color w:val="000000"/>
      <w:sz w:val="24"/>
      <w:szCs w:val="24"/>
      <w:u w:val="none"/>
      <w:vertAlign w:val="superscript"/>
    </w:rPr>
  </w:style>
  <w:style w:type="character" w:customStyle="1" w:styleId="65">
    <w:name w:val="font31"/>
    <w:qFormat/>
    <w:uiPriority w:val="0"/>
    <w:rPr>
      <w:rFonts w:hint="default" w:ascii="Calibri" w:hAnsi="Calibri" w:cs="Calibri"/>
      <w:color w:val="000000"/>
      <w:sz w:val="24"/>
      <w:szCs w:val="24"/>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xJFtgAM3ruHD8cY4Y5FMEQOEN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4AHIhMUFiTmZsVW02azVmUXFUWFM2enZmQnJnb0hWSTU2TUxf</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otalTime>137</TotalTime>
  <ScaleCrop>false</ScaleCrop>
  <LinksUpToDate>false</LinksUpToDate>
  <Application>WPS Office_12.2.0.13431_F1E327BC-269C-435d-A152-05C5408002CA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2024-01-22T12:58:00Z</dcterms:created>
  <dc:creator>UNOPS</dc:creator>
  <cp:lastModifiedBy>WPS_1671172282</cp:lastModifiedBy>
  <dcterms:modified xsi:type="dcterms:W3CDTF">2024-01-26T06:46:38Z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2E2BD840C40E4BF9BE855CFA227AEA3D_12</vt:lpwstr>
  </property>
</Properties>
</file>